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charts/chart17.xml" ContentType="application/vnd.openxmlformats-officedocument.drawingml.chart+xml"/>
  <Override PartName="/word/charts/chart18.xml" ContentType="application/vnd.openxmlformats-officedocument.drawingml.chart+xml"/>
  <Override PartName="/word/charts/chart19.xml" ContentType="application/vnd.openxmlformats-officedocument.drawingml.chart+xml"/>
  <Override PartName="/word/charts/chart20.xml" ContentType="application/vnd.openxmlformats-officedocument.drawingml.chart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221" w:rsidRDefault="00B81221" w:rsidP="00B81221">
      <w:pPr>
        <w:pStyle w:val="Title"/>
        <w:spacing w:after="0"/>
      </w:pPr>
      <w:r>
        <w:t>Solutions Manual</w:t>
      </w:r>
    </w:p>
    <w:p w:rsidR="00CD548D" w:rsidRDefault="00560811" w:rsidP="00755DE0">
      <w:pPr>
        <w:pStyle w:val="Heading1"/>
        <w:spacing w:before="0" w:after="0"/>
        <w:rPr>
          <w:rFonts w:cs="Times New Roman"/>
          <w:sz w:val="24"/>
          <w:szCs w:val="24"/>
        </w:rPr>
      </w:pPr>
      <w:r w:rsidRPr="00B81221">
        <w:t>Chapter 6</w:t>
      </w:r>
      <w:r w:rsidR="00B81221" w:rsidRPr="00B81221">
        <w:t>: Quality Improvement and Co</w:t>
      </w:r>
      <w:r w:rsidR="00B81221">
        <w:t>ntrol Tools</w:t>
      </w:r>
    </w:p>
    <w:p w:rsidR="00AE2805" w:rsidRDefault="00AE2805" w:rsidP="00B81221">
      <w:pPr>
        <w:spacing w:after="0"/>
      </w:pPr>
    </w:p>
    <w:p w:rsidR="00560811" w:rsidRDefault="00560811" w:rsidP="00B81221">
      <w:pPr>
        <w:spacing w:after="0"/>
      </w:pPr>
      <w:r>
        <w:t xml:space="preserve">1. </w:t>
      </w:r>
    </w:p>
    <w:p w:rsidR="00560811" w:rsidRPr="007050F1" w:rsidRDefault="00755DE0" w:rsidP="00B81221">
      <w:pPr>
        <w:spacing w:after="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92149</wp:posOffset>
                </wp:positionV>
                <wp:extent cx="6553200" cy="4143375"/>
                <wp:effectExtent l="0" t="38100" r="19050" b="28575"/>
                <wp:wrapNone/>
                <wp:docPr id="570" name="Group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53200" cy="4143375"/>
                          <a:chOff x="0" y="0"/>
                          <a:chExt cx="57454" cy="30556"/>
                        </a:xfrm>
                      </wpg:grpSpPr>
                      <wps:wsp>
                        <wps:cNvPr id="571" name="Straight Arrow Connector 26"/>
                        <wps:cNvCnPr>
                          <a:cxnSpLocks noChangeShapeType="1"/>
                        </wps:cNvCnPr>
                        <wps:spPr bwMode="auto">
                          <a:xfrm flipH="1">
                            <a:off x="36499" y="2362"/>
                            <a:ext cx="6706" cy="6172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572" name="Group 37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57454" cy="30556"/>
                            <a:chOff x="0" y="0"/>
                            <a:chExt cx="57454" cy="30556"/>
                          </a:xfrm>
                        </wpg:grpSpPr>
                        <wps:wsp>
                          <wps:cNvPr id="573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8387" y="12496"/>
                              <a:ext cx="9067" cy="4649"/>
                            </a:xfrm>
                            <a:prstGeom prst="rect">
                              <a:avLst/>
                            </a:prstGeom>
                            <a:solidFill>
                              <a:schemeClr val="lt1">
                                <a:lumMod val="100000"/>
                                <a:lumOff val="0"/>
                              </a:schemeClr>
                            </a:solidFill>
                            <a:ln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9325B" w:rsidRDefault="0099325B" w:rsidP="00560811">
                                <w:r>
                                  <w:t>CAR WON’T START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4" name="Straight Arrow Connector 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447" y="14325"/>
                              <a:ext cx="46940" cy="451"/>
                            </a:xfrm>
                            <a:prstGeom prst="straightConnector1">
                              <a:avLst/>
                            </a:prstGeom>
                            <a:noFill/>
                            <a:ln w="2540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 type="triangle" w="lg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75" name="Straight Arrow Connector 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2232" y="14782"/>
                              <a:ext cx="11735" cy="10821"/>
                            </a:xfrm>
                            <a:prstGeom prst="straightConnector1">
                              <a:avLst/>
                            </a:prstGeom>
                            <a:noFill/>
                            <a:ln w="2540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76" name="Straight Arrow Connector 1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553" y="14401"/>
                              <a:ext cx="11735" cy="10821"/>
                            </a:xfrm>
                            <a:prstGeom prst="straightConnector1">
                              <a:avLst/>
                            </a:prstGeom>
                            <a:noFill/>
                            <a:ln w="2540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77" name="Straight Arrow Connector 1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8270" y="4800"/>
                              <a:ext cx="11049" cy="9754"/>
                            </a:xfrm>
                            <a:prstGeom prst="straightConnector1">
                              <a:avLst/>
                            </a:prstGeom>
                            <a:noFill/>
                            <a:ln w="2540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78" name="Text Box 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4307" y="152"/>
                              <a:ext cx="10238" cy="4801"/>
                            </a:xfrm>
                            <a:prstGeom prst="rect">
                              <a:avLst/>
                            </a:prstGeom>
                            <a:solidFill>
                              <a:schemeClr val="lt1">
                                <a:lumMod val="100000"/>
                                <a:lumOff val="0"/>
                              </a:schemeClr>
                            </a:solidFill>
                            <a:ln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9325B" w:rsidRDefault="0099325B" w:rsidP="00560811">
                                <w:r>
                                  <w:t>ELECTRICAL PROBLEM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9" name="Text Box 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6517" y="25755"/>
                              <a:ext cx="9906" cy="4801"/>
                            </a:xfrm>
                            <a:prstGeom prst="rect">
                              <a:avLst/>
                            </a:prstGeom>
                            <a:solidFill>
                              <a:schemeClr val="lt1">
                                <a:lumMod val="100000"/>
                                <a:lumOff val="0"/>
                              </a:schemeClr>
                            </a:solidFill>
                            <a:ln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9325B" w:rsidRDefault="0099325B" w:rsidP="00560811">
                                <w:r>
                                  <w:t>MECHANICAL PROBLEM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0" name="Text Box 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4" y="25298"/>
                              <a:ext cx="9449" cy="4801"/>
                            </a:xfrm>
                            <a:prstGeom prst="rect">
                              <a:avLst/>
                            </a:prstGeom>
                            <a:solidFill>
                              <a:schemeClr val="lt1">
                                <a:lumMod val="100000"/>
                                <a:lumOff val="0"/>
                              </a:schemeClr>
                            </a:solidFill>
                            <a:ln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9325B" w:rsidRDefault="0099325B" w:rsidP="00560811">
                                <w:r>
                                  <w:t>FUEL PROBLEM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1" name="Text Box 1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200" y="0"/>
                              <a:ext cx="9449" cy="4800"/>
                            </a:xfrm>
                            <a:prstGeom prst="rect">
                              <a:avLst/>
                            </a:prstGeom>
                            <a:solidFill>
                              <a:schemeClr val="lt1">
                                <a:lumMod val="100000"/>
                                <a:lumOff val="0"/>
                              </a:schemeClr>
                            </a:solidFill>
                            <a:ln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9325B" w:rsidRDefault="0099325B" w:rsidP="00560811">
                                <w:r>
                                  <w:t>OPERATOR ERROR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2" name="Straight Arrow Connector 1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924" y="4724"/>
                              <a:ext cx="11659" cy="9449"/>
                            </a:xfrm>
                            <a:prstGeom prst="straightConnector1">
                              <a:avLst/>
                            </a:prstGeom>
                            <a:noFill/>
                            <a:ln w="2540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83" name="Straight Arrow Connector 22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32842" y="8610"/>
                              <a:ext cx="11354" cy="229"/>
                            </a:xfrm>
                            <a:prstGeom prst="straightConnector1">
                              <a:avLst/>
                            </a:prstGeom>
                            <a:noFill/>
                            <a:ln w="2540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84" name="Text Box 2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7261" y="6172"/>
                              <a:ext cx="12954" cy="34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9325B" w:rsidRDefault="0099325B" w:rsidP="00560811">
                                <w:r>
                                  <w:t>Battery dead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5" name="Text Box 28"/>
                          <wps:cNvSpPr txBox="1">
                            <a:spLocks noChangeArrowheads="1"/>
                          </wps:cNvSpPr>
                          <wps:spPr bwMode="auto">
                            <a:xfrm rot="-2528958">
                              <a:off x="36423" y="76"/>
                              <a:ext cx="12954" cy="34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9325B" w:rsidRDefault="0099325B" w:rsidP="00560811">
                                <w:r>
                                  <w:t>Lights left on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6" name="Text Box 2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7719" y="20650"/>
                              <a:ext cx="12954" cy="34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9325B" w:rsidRDefault="0099325B" w:rsidP="00560811">
                                <w:r>
                                  <w:t>Starter bad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7" name="Straight Arrow Connector 30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35585" y="23012"/>
                              <a:ext cx="11354" cy="229"/>
                            </a:xfrm>
                            <a:prstGeom prst="straightConnector1">
                              <a:avLst/>
                            </a:prstGeom>
                            <a:noFill/>
                            <a:ln w="2540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88" name="Text Box 3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877" y="18592"/>
                              <a:ext cx="12954" cy="34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9325B" w:rsidRDefault="0099325B" w:rsidP="00560811">
                                <w:r>
                                  <w:t>Out of gas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9" name="Straight Arrow Connector 32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0744" y="21640"/>
                              <a:ext cx="11354" cy="229"/>
                            </a:xfrm>
                            <a:prstGeom prst="straightConnector1">
                              <a:avLst/>
                            </a:prstGeom>
                            <a:noFill/>
                            <a:ln w="2540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90" name="Text Box 3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28" y="16230"/>
                              <a:ext cx="12954" cy="34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9325B" w:rsidRDefault="0099325B" w:rsidP="00560811">
                                <w:r>
                                  <w:t>Fuel pump bad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1" name="Straight Arrow Connector 3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18973"/>
                              <a:ext cx="13106" cy="457"/>
                            </a:xfrm>
                            <a:prstGeom prst="straightConnector1">
                              <a:avLst/>
                            </a:prstGeom>
                            <a:noFill/>
                            <a:ln w="2540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92" name="Text Box 3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639" y="6248"/>
                              <a:ext cx="12954" cy="34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9325B" w:rsidRDefault="0099325B" w:rsidP="00560811">
                                <w:r>
                                  <w:t>Car in drive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3" name="Straight Arrow Connector 36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2801" y="8610"/>
                              <a:ext cx="11354" cy="229"/>
                            </a:xfrm>
                            <a:prstGeom prst="straightConnector1">
                              <a:avLst/>
                            </a:prstGeom>
                            <a:noFill/>
                            <a:ln w="2540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id="Group 61" o:spid="_x0000_s1026" style="position:absolute;margin-left:0;margin-top:7.25pt;width:516pt;height:326.25pt;z-index:251660288" coordsize="57454,30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26" o:spid="_x0000_s1027" type="#_x0000_t32" style="position:absolute;left:36499;top:2362;width:6706;height:617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" strokecolor="black [3213]" strokeweight="2pt">
                  <v:stroke endarrow="block"/>
                </v:shape>
                <v:group id="Group 37" o:spid="_x0000_s1028" style="position:absolute;width:57454;height:30556" coordsize="57454,305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037U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4+kInmfCEZCLBwAAAP//AwBQSwECLQAUAAYACAAAACEA2+H2y+4AAACFAQAAEwAAAAAAAAAA&#10;AAAAAAAAAAAAW0NvbnRlbnRfVHlwZXNdLnhtbFBLAQItABQABgAIAAAAIQBa9CxbvwAAABUBAAAL&#10;AAAAAAAAAAAAAAAAAB8BAABfcmVscy8ucmVsc1BLAQItABQABgAIAAAAIQCX037UxQAAANwAAAAP&#10;AAAAAAAAAAAAAAAAAAcCAABkcnMvZG93bnJldi54bWxQSwUGAAAAAAMAAwC3AAAA+QI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7" o:spid="_x0000_s1029" type="#_x0000_t202" style="position:absolute;left:48387;top:12496;width:9067;height:46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" fillcolor="white [3201]" strokeweight="2pt">
                    <v:textbox>
                      <w:txbxContent>
                        <w:p w:rsidR="0099325B" w:rsidRDefault="0099325B" w:rsidP="00560811">
                          <w:r>
                            <w:t>CAR WON’T START</w:t>
                          </w:r>
                        </w:p>
                      </w:txbxContent>
                    </v:textbox>
                  </v:shape>
                  <v:shape id="Straight Arrow Connector 8" o:spid="_x0000_s1030" type="#_x0000_t32" style="position:absolute;left:1447;top:14325;width:46940;height:4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" strokecolor="black [3213]" strokeweight="2pt">
                    <v:stroke endarrow="block" endarrowwidth="wide"/>
                  </v:shape>
                  <v:shape id="Straight Arrow Connector 9" o:spid="_x0000_s1031" type="#_x0000_t32" style="position:absolute;left:32232;top:14782;width:11735;height:1082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" strokecolor="black [3213]" strokeweight="2pt">
                    <v:stroke endarrow="block"/>
                  </v:shape>
                  <v:shape id="Straight Arrow Connector 10" o:spid="_x0000_s1032" type="#_x0000_t32" style="position:absolute;left:6553;top:14401;width:11735;height:1082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" strokecolor="black [3213]" strokeweight="2pt">
                    <v:stroke endarrow="block"/>
                  </v:shape>
                  <v:shape id="Straight Arrow Connector 11" o:spid="_x0000_s1033" type="#_x0000_t32" style="position:absolute;left:28270;top:4800;width:11049;height:975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" strokecolor="black [3213]" strokeweight="2pt">
                    <v:stroke endarrow="block"/>
                  </v:shape>
                  <v:shape id="Text Box 12" o:spid="_x0000_s1034" type="#_x0000_t202" style="position:absolute;left:24307;top:152;width:10238;height:48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" fillcolor="white [3201]" strokeweight="2pt">
                    <v:textbox>
                      <w:txbxContent>
                        <w:p w:rsidR="0099325B" w:rsidRDefault="0099325B" w:rsidP="00560811">
                          <w:r>
                            <w:t>ELECTRICAL PROBLEM</w:t>
                          </w:r>
                        </w:p>
                      </w:txbxContent>
                    </v:textbox>
                  </v:shape>
                  <v:shape id="Text Box 13" o:spid="_x0000_s1035" type="#_x0000_t202" style="position:absolute;left:26517;top:25755;width:9906;height:48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" fillcolor="white [3201]" strokeweight="2pt">
                    <v:textbox>
                      <w:txbxContent>
                        <w:p w:rsidR="0099325B" w:rsidRDefault="0099325B" w:rsidP="00560811">
                          <w:r>
                            <w:t>MECHANICAL PROBLEM</w:t>
                          </w:r>
                        </w:p>
                      </w:txbxContent>
                    </v:textbox>
                  </v:shape>
                  <v:shape id="Text Box 14" o:spid="_x0000_s1036" type="#_x0000_t202" style="position:absolute;left:914;top:25298;width:9449;height:48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" fillcolor="white [3201]" strokeweight="2pt">
                    <v:textbox>
                      <w:txbxContent>
                        <w:p w:rsidR="0099325B" w:rsidRDefault="0099325B" w:rsidP="00560811">
                          <w:r>
                            <w:t>FUEL PROBLEM</w:t>
                          </w:r>
                        </w:p>
                      </w:txbxContent>
                    </v:textbox>
                  </v:shape>
                  <v:shape id="Text Box 17" o:spid="_x0000_s1037" type="#_x0000_t202" style="position:absolute;left:3200;width:9449;height:4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" fillcolor="white [3201]" strokeweight="2pt">
                    <v:textbox>
                      <w:txbxContent>
                        <w:p w:rsidR="0099325B" w:rsidRDefault="0099325B" w:rsidP="00560811">
                          <w:r>
                            <w:t>OPERATOR ERROR</w:t>
                          </w:r>
                        </w:p>
                      </w:txbxContent>
                    </v:textbox>
                  </v:shape>
                  <v:shape id="Straight Arrow Connector 18" o:spid="_x0000_s1038" type="#_x0000_t32" style="position:absolute;left:7924;top:4724;width:11659;height:944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" strokecolor="black [3213]" strokeweight="2pt">
                    <v:stroke endarrow="block"/>
                  </v:shape>
                  <v:shape id="Straight Arrow Connector 22" o:spid="_x0000_s1039" type="#_x0000_t32" style="position:absolute;left:32842;top:8610;width:11354;height:229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" strokecolor="black [3213]" strokeweight="2pt">
                    <v:stroke endarrow="block"/>
                  </v:shape>
                  <v:shape id="Text Box 23" o:spid="_x0000_s1040" type="#_x0000_t202" style="position:absolute;left:37261;top:6172;width:12954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" filled="f" stroked="f" strokeweight="2pt">
                    <v:textbox>
                      <w:txbxContent>
                        <w:p w:rsidR="0099325B" w:rsidRDefault="0099325B" w:rsidP="00560811">
                          <w:r>
                            <w:t>Battery dead</w:t>
                          </w:r>
                        </w:p>
                      </w:txbxContent>
                    </v:textbox>
                  </v:shape>
                  <v:shape id="Text Box 28" o:spid="_x0000_s1041" type="#_x0000_t202" style="position:absolute;left:36423;top:76;width:12954;height:3429;rotation:-2762297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" filled="f" stroked="f" strokeweight="2pt">
                    <v:textbox>
                      <w:txbxContent>
                        <w:p w:rsidR="0099325B" w:rsidRDefault="0099325B" w:rsidP="00560811">
                          <w:r>
                            <w:t>Lights left on</w:t>
                          </w:r>
                        </w:p>
                      </w:txbxContent>
                    </v:textbox>
                  </v:shape>
                  <v:shape id="Text Box 29" o:spid="_x0000_s1042" type="#_x0000_t202" style="position:absolute;left:37719;top:20650;width:12954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" filled="f" stroked="f" strokeweight="2pt">
                    <v:textbox>
                      <w:txbxContent>
                        <w:p w:rsidR="0099325B" w:rsidRDefault="0099325B" w:rsidP="00560811">
                          <w:r>
                            <w:t>Starter bad</w:t>
                          </w:r>
                        </w:p>
                      </w:txbxContent>
                    </v:textbox>
                  </v:shape>
                  <v:shape id="Straight Arrow Connector 30" o:spid="_x0000_s1043" type="#_x0000_t32" style="position:absolute;left:35585;top:23012;width:11354;height:229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" strokecolor="black [3213]" strokeweight="2pt">
                    <v:stroke endarrow="block"/>
                  </v:shape>
                  <v:shape id="Text Box 31" o:spid="_x0000_s1044" type="#_x0000_t202" style="position:absolute;left:12877;top:18592;width:12954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" filled="f" stroked="f" strokeweight="2pt">
                    <v:textbox>
                      <w:txbxContent>
                        <w:p w:rsidR="0099325B" w:rsidRDefault="0099325B" w:rsidP="00560811">
                          <w:r>
                            <w:t>Out of gas</w:t>
                          </w:r>
                        </w:p>
                      </w:txbxContent>
                    </v:textbox>
                  </v:shape>
                  <v:shape id="Straight Arrow Connector 32" o:spid="_x0000_s1045" type="#_x0000_t32" style="position:absolute;left:10744;top:21640;width:11354;height:229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" strokecolor="black [3213]" strokeweight="2pt">
                    <v:stroke endarrow="block"/>
                  </v:shape>
                  <v:shape id="Text Box 33" o:spid="_x0000_s1046" type="#_x0000_t202" style="position:absolute;left:228;top:16230;width:12954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" filled="f" stroked="f" strokeweight="2pt">
                    <v:textbox>
                      <w:txbxContent>
                        <w:p w:rsidR="0099325B" w:rsidRDefault="0099325B" w:rsidP="00560811">
                          <w:r>
                            <w:t>Fuel pump bad</w:t>
                          </w:r>
                        </w:p>
                      </w:txbxContent>
                    </v:textbox>
                  </v:shape>
                  <v:shape id="Straight Arrow Connector 34" o:spid="_x0000_s1047" type="#_x0000_t32" style="position:absolute;top:18973;width:13106;height:45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" strokecolor="black [3213]" strokeweight="2pt">
                    <v:stroke endarrow="block"/>
                  </v:shape>
                  <v:shape id="Text Box 35" o:spid="_x0000_s1048" type="#_x0000_t202" style="position:absolute;left:13639;top:6248;width:12954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" filled="f" stroked="f" strokeweight="2pt">
                    <v:textbox>
                      <w:txbxContent>
                        <w:p w:rsidR="0099325B" w:rsidRDefault="0099325B" w:rsidP="00560811">
                          <w:r>
                            <w:t>Car in drive</w:t>
                          </w:r>
                        </w:p>
                      </w:txbxContent>
                    </v:textbox>
                  </v:shape>
                  <v:shape id="Straight Arrow Connector 36" o:spid="_x0000_s1049" type="#_x0000_t32" style="position:absolute;left:12801;top:8610;width:11354;height:229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" strokecolor="black [3213]" strokeweight="2pt">
                    <v:stroke endarrow="block"/>
                  </v:shape>
                </v:group>
              </v:group>
            </w:pict>
          </mc:Fallback>
        </mc:AlternateContent>
      </w: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AE2805" w:rsidRDefault="00AE2805" w:rsidP="00B81221">
      <w:pPr>
        <w:spacing w:after="0"/>
      </w:pPr>
    </w:p>
    <w:p w:rsidR="00AE2805" w:rsidRDefault="00AE2805" w:rsidP="00B81221">
      <w:pPr>
        <w:spacing w:after="0"/>
      </w:pPr>
    </w:p>
    <w:p w:rsidR="00AE2805" w:rsidRDefault="00AE2805" w:rsidP="00B81221">
      <w:pPr>
        <w:spacing w:after="0"/>
      </w:pPr>
    </w:p>
    <w:p w:rsidR="00AE2805" w:rsidRDefault="00AE2805" w:rsidP="00B81221">
      <w:pPr>
        <w:spacing w:after="0"/>
      </w:pPr>
    </w:p>
    <w:p w:rsidR="00AE2805" w:rsidRDefault="00AE2805" w:rsidP="00B81221">
      <w:pPr>
        <w:spacing w:after="0"/>
      </w:pPr>
    </w:p>
    <w:p w:rsidR="00AE2805" w:rsidRDefault="00AE2805" w:rsidP="00B81221">
      <w:pPr>
        <w:spacing w:after="0"/>
      </w:pPr>
    </w:p>
    <w:p w:rsidR="00AE2805" w:rsidRDefault="00AE2805" w:rsidP="00B81221">
      <w:pPr>
        <w:spacing w:after="0"/>
      </w:pPr>
    </w:p>
    <w:p w:rsidR="00B81221" w:rsidRDefault="00B81221" w:rsidP="00B81221">
      <w:pPr>
        <w:spacing w:after="0"/>
      </w:pPr>
      <w:r>
        <w:t>Cognitive Domain: Application</w:t>
      </w:r>
    </w:p>
    <w:p w:rsidR="00560811" w:rsidRDefault="00B81221" w:rsidP="00B81221">
      <w:pPr>
        <w:spacing w:after="0"/>
      </w:pPr>
      <w:r>
        <w:t>Difficulty Level: Hard</w:t>
      </w:r>
    </w:p>
    <w:p w:rsidR="00B144BC" w:rsidRDefault="00B144BC">
      <w:pPr>
        <w:spacing w:after="0"/>
      </w:pPr>
      <w:r>
        <w:br w:type="page"/>
      </w:r>
    </w:p>
    <w:p w:rsidR="00B144BC" w:rsidRDefault="00B144BC" w:rsidP="00B81221">
      <w:pPr>
        <w:spacing w:after="0"/>
      </w:pPr>
    </w:p>
    <w:p w:rsidR="00560811" w:rsidRDefault="00B144BC" w:rsidP="00B81221">
      <w:pPr>
        <w:spacing w:after="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124460</wp:posOffset>
                </wp:positionV>
                <wp:extent cx="6172200" cy="3857625"/>
                <wp:effectExtent l="19050" t="635" r="0" b="18415"/>
                <wp:wrapNone/>
                <wp:docPr id="545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72200" cy="3857625"/>
                          <a:chOff x="0" y="-241"/>
                          <a:chExt cx="58369" cy="30797"/>
                        </a:xfrm>
                      </wpg:grpSpPr>
                      <wpg:grpSp>
                        <wpg:cNvPr id="546" name="Group 39"/>
                        <wpg:cNvGrpSpPr>
                          <a:grpSpLocks/>
                        </wpg:cNvGrpSpPr>
                        <wpg:grpSpPr bwMode="auto">
                          <a:xfrm>
                            <a:off x="0" y="-241"/>
                            <a:ext cx="58369" cy="30797"/>
                            <a:chOff x="0" y="-241"/>
                            <a:chExt cx="58369" cy="30797"/>
                          </a:xfrm>
                        </wpg:grpSpPr>
                        <wps:wsp>
                          <wps:cNvPr id="547" name="Text Box 4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8387" y="12496"/>
                              <a:ext cx="9067" cy="4649"/>
                            </a:xfrm>
                            <a:prstGeom prst="rect">
                              <a:avLst/>
                            </a:prstGeom>
                            <a:solidFill>
                              <a:schemeClr val="lt1">
                                <a:lumMod val="100000"/>
                                <a:lumOff val="0"/>
                              </a:schemeClr>
                            </a:solidFill>
                            <a:ln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9325B" w:rsidRDefault="0099325B" w:rsidP="00560811">
                                <w:r>
                                  <w:t>PLANE DELAYED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8" name="Straight Arrow Connector 4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447" y="14325"/>
                              <a:ext cx="46940" cy="451"/>
                            </a:xfrm>
                            <a:prstGeom prst="straightConnector1">
                              <a:avLst/>
                            </a:prstGeom>
                            <a:noFill/>
                            <a:ln w="2540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 type="triangle" w="lg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49" name="Straight Arrow Connector 42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2232" y="14782"/>
                              <a:ext cx="11735" cy="10821"/>
                            </a:xfrm>
                            <a:prstGeom prst="straightConnector1">
                              <a:avLst/>
                            </a:prstGeom>
                            <a:noFill/>
                            <a:ln w="2540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50" name="Straight Arrow Connector 43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553" y="14401"/>
                              <a:ext cx="11735" cy="10821"/>
                            </a:xfrm>
                            <a:prstGeom prst="straightConnector1">
                              <a:avLst/>
                            </a:prstGeom>
                            <a:noFill/>
                            <a:ln w="2540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51" name="Straight Arrow Connector 4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8270" y="4800"/>
                              <a:ext cx="11049" cy="9754"/>
                            </a:xfrm>
                            <a:prstGeom prst="straightConnector1">
                              <a:avLst/>
                            </a:prstGeom>
                            <a:noFill/>
                            <a:ln w="2540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52" name="Text Box 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4307" y="152"/>
                              <a:ext cx="9449" cy="4801"/>
                            </a:xfrm>
                            <a:prstGeom prst="rect">
                              <a:avLst/>
                            </a:prstGeom>
                            <a:solidFill>
                              <a:schemeClr val="lt1">
                                <a:lumMod val="100000"/>
                                <a:lumOff val="0"/>
                              </a:schemeClr>
                            </a:solidFill>
                            <a:ln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9325B" w:rsidRDefault="0099325B" w:rsidP="00560811">
                                <w:r>
                                  <w:t>SYSTEM ISSUE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3" name="Text Box 4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6517" y="25755"/>
                              <a:ext cx="9906" cy="4801"/>
                            </a:xfrm>
                            <a:prstGeom prst="rect">
                              <a:avLst/>
                            </a:prstGeom>
                            <a:solidFill>
                              <a:schemeClr val="lt1">
                                <a:lumMod val="100000"/>
                                <a:lumOff val="0"/>
                              </a:schemeClr>
                            </a:solidFill>
                            <a:ln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9325B" w:rsidRDefault="0099325B" w:rsidP="00560811">
                                <w:r>
                                  <w:t>MECHANICAL PROBLEM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4" name="Text Box 4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4" y="25298"/>
                              <a:ext cx="9449" cy="4801"/>
                            </a:xfrm>
                            <a:prstGeom prst="rect">
                              <a:avLst/>
                            </a:prstGeom>
                            <a:solidFill>
                              <a:schemeClr val="lt1">
                                <a:lumMod val="100000"/>
                                <a:lumOff val="0"/>
                              </a:schemeClr>
                            </a:solidFill>
                            <a:ln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9325B" w:rsidRDefault="0099325B" w:rsidP="00560811">
                                <w:r>
                                  <w:t>WEATHER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5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200" y="0"/>
                              <a:ext cx="9449" cy="4800"/>
                            </a:xfrm>
                            <a:prstGeom prst="rect">
                              <a:avLst/>
                            </a:prstGeom>
                            <a:solidFill>
                              <a:schemeClr val="lt1">
                                <a:lumMod val="100000"/>
                                <a:lumOff val="0"/>
                              </a:schemeClr>
                            </a:solidFill>
                            <a:ln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9325B" w:rsidRDefault="0099325B" w:rsidP="00560811">
                                <w:r>
                                  <w:t>OPERATOR ERROR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6" name="Straight Arrow Connector 4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924" y="4724"/>
                              <a:ext cx="11659" cy="9449"/>
                            </a:xfrm>
                            <a:prstGeom prst="straightConnector1">
                              <a:avLst/>
                            </a:prstGeom>
                            <a:noFill/>
                            <a:ln w="2540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57" name="Straight Arrow Connector 50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32842" y="8610"/>
                              <a:ext cx="11354" cy="229"/>
                            </a:xfrm>
                            <a:prstGeom prst="straightConnector1">
                              <a:avLst/>
                            </a:prstGeom>
                            <a:noFill/>
                            <a:ln w="2540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58" name="Text Box 5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7261" y="6172"/>
                              <a:ext cx="21108" cy="34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9325B" w:rsidRDefault="0099325B" w:rsidP="00560811">
                                <w:r>
                                  <w:t>Outbound airport overscheduled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0" name="Text Box 52"/>
                          <wps:cNvSpPr txBox="1">
                            <a:spLocks noChangeArrowheads="1"/>
                          </wps:cNvSpPr>
                          <wps:spPr bwMode="auto">
                            <a:xfrm rot="-2528958">
                              <a:off x="36301" y="-241"/>
                              <a:ext cx="13901" cy="342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9325B" w:rsidRDefault="0099325B" w:rsidP="00560811">
                                <w:r>
                                  <w:t>Flight departed late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1" name="Text Box 5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7719" y="20650"/>
                              <a:ext cx="12954" cy="34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9325B" w:rsidRDefault="0099325B" w:rsidP="00560811">
                                <w:r>
                                  <w:t>Engine failure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2" name="Straight Arrow Connector 54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35585" y="23012"/>
                              <a:ext cx="11354" cy="229"/>
                            </a:xfrm>
                            <a:prstGeom prst="straightConnector1">
                              <a:avLst/>
                            </a:prstGeom>
                            <a:noFill/>
                            <a:ln w="2540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63" name="Text Box 5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877" y="18592"/>
                              <a:ext cx="12954" cy="34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9325B" w:rsidRDefault="0099325B" w:rsidP="00560811">
                                <w:r>
                                  <w:t>Ice on runway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4" name="Straight Arrow Connector 56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0744" y="21640"/>
                              <a:ext cx="11354" cy="229"/>
                            </a:xfrm>
                            <a:prstGeom prst="straightConnector1">
                              <a:avLst/>
                            </a:prstGeom>
                            <a:noFill/>
                            <a:ln w="2540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65" name="Text Box 5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28" y="16230"/>
                              <a:ext cx="12954" cy="34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9325B" w:rsidRDefault="0099325B" w:rsidP="00560811">
                                <w:r>
                                  <w:t>Ice on wings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6" name="Straight Arrow Connector 5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18973"/>
                              <a:ext cx="13106" cy="457"/>
                            </a:xfrm>
                            <a:prstGeom prst="straightConnector1">
                              <a:avLst/>
                            </a:prstGeom>
                            <a:noFill/>
                            <a:ln w="2540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67" name="Text Box 5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639" y="6248"/>
                              <a:ext cx="15164" cy="34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9325B" w:rsidRDefault="0099325B" w:rsidP="00560811">
                                <w:r>
                                  <w:t>Pilot can’t find Buffalo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8" name="Straight Arrow Connector 60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2801" y="8610"/>
                              <a:ext cx="11354" cy="229"/>
                            </a:xfrm>
                            <a:prstGeom prst="straightConnector1">
                              <a:avLst/>
                            </a:prstGeom>
                            <a:noFill/>
                            <a:ln w="2540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569" name="Straight Arrow Connector 62"/>
                        <wps:cNvCnPr>
                          <a:cxnSpLocks noChangeShapeType="1"/>
                        </wps:cNvCnPr>
                        <wps:spPr bwMode="auto">
                          <a:xfrm flipH="1">
                            <a:off x="36728" y="762"/>
                            <a:ext cx="8534" cy="7924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id="Group 63" o:spid="_x0000_s1050" style="position:absolute;margin-left:0;margin-top:9.8pt;width:486pt;height:303.75pt;z-index:251661312;mso-width-relative:margin;mso-height-relative:margin" coordorigin=",-241" coordsize="58369,307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">
                <v:group id="Group 39" o:spid="_x0000_s1051" style="position:absolute;top:-241;width:58369;height:30797" coordorigin=",-241" coordsize="58369,307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">
                  <v:shape id="Text Box 40" o:spid="_x0000_s1052" type="#_x0000_t202" style="position:absolute;left:48387;top:12496;width:9067;height:46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" fillcolor="white [3201]" strokeweight="2pt">
                    <v:textbox>
                      <w:txbxContent>
                        <w:p w:rsidR="0099325B" w:rsidRDefault="0099325B" w:rsidP="00560811">
                          <w:r>
                            <w:t>PLANE DELAYED</w:t>
                          </w:r>
                        </w:p>
                      </w:txbxContent>
                    </v:textbox>
                  </v:shape>
                  <v:shape id="Straight Arrow Connector 41" o:spid="_x0000_s1053" type="#_x0000_t32" style="position:absolute;left:1447;top:14325;width:46940;height:4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" strokecolor="black [3213]" strokeweight="2pt">
                    <v:stroke endarrow="block" endarrowwidth="wide"/>
                  </v:shape>
                  <v:shape id="Straight Arrow Connector 42" o:spid="_x0000_s1054" type="#_x0000_t32" style="position:absolute;left:32232;top:14782;width:11735;height:1082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" strokecolor="black [3213]" strokeweight="2pt">
                    <v:stroke endarrow="block"/>
                  </v:shape>
                  <v:shape id="Straight Arrow Connector 43" o:spid="_x0000_s1055" type="#_x0000_t32" style="position:absolute;left:6553;top:14401;width:11735;height:1082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" strokecolor="black [3213]" strokeweight="2pt">
                    <v:stroke endarrow="block"/>
                  </v:shape>
                  <v:shape id="Straight Arrow Connector 44" o:spid="_x0000_s1056" type="#_x0000_t32" style="position:absolute;left:28270;top:4800;width:11049;height:975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" strokecolor="black [3213]" strokeweight="2pt">
                    <v:stroke endarrow="block"/>
                  </v:shape>
                  <v:shape id="Text Box 45" o:spid="_x0000_s1057" type="#_x0000_t202" style="position:absolute;left:24307;top:152;width:9449;height:48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" fillcolor="white [3201]" strokeweight="2pt">
                    <v:textbox>
                      <w:txbxContent>
                        <w:p w:rsidR="0099325B" w:rsidRDefault="0099325B" w:rsidP="00560811">
                          <w:r>
                            <w:t>SYSTEM ISSUE</w:t>
                          </w:r>
                        </w:p>
                      </w:txbxContent>
                    </v:textbox>
                  </v:shape>
                  <v:shape id="Text Box 46" o:spid="_x0000_s1058" type="#_x0000_t202" style="position:absolute;left:26517;top:25755;width:9906;height:48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" fillcolor="white [3201]" strokeweight="2pt">
                    <v:textbox>
                      <w:txbxContent>
                        <w:p w:rsidR="0099325B" w:rsidRDefault="0099325B" w:rsidP="00560811">
                          <w:r>
                            <w:t>MECHANICAL PROBLEM</w:t>
                          </w:r>
                        </w:p>
                      </w:txbxContent>
                    </v:textbox>
                  </v:shape>
                  <v:shape id="Text Box 47" o:spid="_x0000_s1059" type="#_x0000_t202" style="position:absolute;left:914;top:25298;width:9449;height:48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" fillcolor="white [3201]" strokeweight="2pt">
                    <v:textbox>
                      <w:txbxContent>
                        <w:p w:rsidR="0099325B" w:rsidRDefault="0099325B" w:rsidP="00560811">
                          <w:r>
                            <w:t>WEATHER</w:t>
                          </w:r>
                        </w:p>
                      </w:txbxContent>
                    </v:textbox>
                  </v:shape>
                  <v:shape id="Text Box 48" o:spid="_x0000_s1060" type="#_x0000_t202" style="position:absolute;left:3200;width:9449;height:4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" fillcolor="white [3201]" strokeweight="2pt">
                    <v:textbox>
                      <w:txbxContent>
                        <w:p w:rsidR="0099325B" w:rsidRDefault="0099325B" w:rsidP="00560811">
                          <w:r>
                            <w:t>OPERATOR ERROR</w:t>
                          </w:r>
                        </w:p>
                      </w:txbxContent>
                    </v:textbox>
                  </v:shape>
                  <v:shape id="Straight Arrow Connector 49" o:spid="_x0000_s1061" type="#_x0000_t32" style="position:absolute;left:7924;top:4724;width:11659;height:944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" strokecolor="black [3213]" strokeweight="2pt">
                    <v:stroke endarrow="block"/>
                  </v:shape>
                  <v:shape id="Straight Arrow Connector 50" o:spid="_x0000_s1062" type="#_x0000_t32" style="position:absolute;left:32842;top:8610;width:11354;height:229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" strokecolor="black [3213]" strokeweight="2pt">
                    <v:stroke endarrow="block"/>
                  </v:shape>
                  <v:shape id="Text Box 51" o:spid="_x0000_s1063" type="#_x0000_t202" style="position:absolute;left:37261;top:6172;width:21108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" filled="f" stroked="f" strokeweight="2pt">
                    <v:textbox>
                      <w:txbxContent>
                        <w:p w:rsidR="0099325B" w:rsidRDefault="0099325B" w:rsidP="00560811">
                          <w:r>
                            <w:t>Outbound airport overscheduled</w:t>
                          </w:r>
                        </w:p>
                      </w:txbxContent>
                    </v:textbox>
                  </v:shape>
                  <v:shape id="Text Box 52" o:spid="_x0000_s1064" type="#_x0000_t202" style="position:absolute;left:36301;top:-241;width:13901;height:3428;rotation:-2762297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" filled="f" stroked="f" strokeweight="2pt">
                    <v:textbox>
                      <w:txbxContent>
                        <w:p w:rsidR="0099325B" w:rsidRDefault="0099325B" w:rsidP="00560811">
                          <w:r>
                            <w:t>Flight departed late</w:t>
                          </w:r>
                        </w:p>
                      </w:txbxContent>
                    </v:textbox>
                  </v:shape>
                  <v:shape id="Text Box 53" o:spid="_x0000_s1065" type="#_x0000_t202" style="position:absolute;left:37719;top:20650;width:12954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" filled="f" stroked="f" strokeweight="2pt">
                    <v:textbox>
                      <w:txbxContent>
                        <w:p w:rsidR="0099325B" w:rsidRDefault="0099325B" w:rsidP="00560811">
                          <w:r>
                            <w:t>Engine failure</w:t>
                          </w:r>
                        </w:p>
                      </w:txbxContent>
                    </v:textbox>
                  </v:shape>
                  <v:shape id="Straight Arrow Connector 54" o:spid="_x0000_s1066" type="#_x0000_t32" style="position:absolute;left:35585;top:23012;width:11354;height:229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" strokecolor="black [3213]" strokeweight="2pt">
                    <v:stroke endarrow="block"/>
                  </v:shape>
                  <v:shape id="Text Box 55" o:spid="_x0000_s1067" type="#_x0000_t202" style="position:absolute;left:12877;top:18592;width:12954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" filled="f" stroked="f" strokeweight="2pt">
                    <v:textbox>
                      <w:txbxContent>
                        <w:p w:rsidR="0099325B" w:rsidRDefault="0099325B" w:rsidP="00560811">
                          <w:r>
                            <w:t>Ice on runway</w:t>
                          </w:r>
                        </w:p>
                      </w:txbxContent>
                    </v:textbox>
                  </v:shape>
                  <v:shape id="Straight Arrow Connector 56" o:spid="_x0000_s1068" type="#_x0000_t32" style="position:absolute;left:10744;top:21640;width:11354;height:229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" strokecolor="black [3213]" strokeweight="2pt">
                    <v:stroke endarrow="block"/>
                  </v:shape>
                  <v:shape id="Text Box 57" o:spid="_x0000_s1069" type="#_x0000_t202" style="position:absolute;left:228;top:16230;width:12954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" filled="f" stroked="f" strokeweight="2pt">
                    <v:textbox>
                      <w:txbxContent>
                        <w:p w:rsidR="0099325B" w:rsidRDefault="0099325B" w:rsidP="00560811">
                          <w:r>
                            <w:t>Ice on wings</w:t>
                          </w:r>
                        </w:p>
                      </w:txbxContent>
                    </v:textbox>
                  </v:shape>
                  <v:shape id="Straight Arrow Connector 58" o:spid="_x0000_s1070" type="#_x0000_t32" style="position:absolute;top:18973;width:13106;height:45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" strokecolor="black [3213]" strokeweight="2pt">
                    <v:stroke endarrow="block"/>
                  </v:shape>
                  <v:shape id="Text Box 59" o:spid="_x0000_s1071" type="#_x0000_t202" style="position:absolute;left:13639;top:6248;width:15164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" filled="f" stroked="f" strokeweight="2pt">
                    <v:textbox>
                      <w:txbxContent>
                        <w:p w:rsidR="0099325B" w:rsidRDefault="0099325B" w:rsidP="00560811">
                          <w:r>
                            <w:t>Pilot can’t find Buffalo</w:t>
                          </w:r>
                        </w:p>
                      </w:txbxContent>
                    </v:textbox>
                  </v:shape>
                  <v:shape id="Straight Arrow Connector 60" o:spid="_x0000_s1072" type="#_x0000_t32" style="position:absolute;left:12801;top:8610;width:11354;height:229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" strokecolor="black [3213]" strokeweight="2pt">
                    <v:stroke endarrow="block"/>
                  </v:shape>
                </v:group>
                <v:shape id="Straight Arrow Connector 62" o:spid="_x0000_s1073" type="#_x0000_t32" style="position:absolute;left:36728;top:762;width:8534;height:7924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" strokecolor="black [3213]" strokeweight="2pt">
                  <v:stroke endarrow="block"/>
                </v:shape>
              </v:group>
            </w:pict>
          </mc:Fallback>
        </mc:AlternateContent>
      </w:r>
    </w:p>
    <w:p w:rsidR="00560811" w:rsidRDefault="00560811" w:rsidP="00B81221">
      <w:pPr>
        <w:spacing w:after="0"/>
      </w:pPr>
      <w:r>
        <w:t xml:space="preserve">2. </w:t>
      </w: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B144BC" w:rsidRDefault="00B144BC" w:rsidP="00B81221">
      <w:pPr>
        <w:spacing w:after="0"/>
      </w:pPr>
    </w:p>
    <w:p w:rsidR="00B144BC" w:rsidRDefault="00B144BC" w:rsidP="00B81221">
      <w:pPr>
        <w:spacing w:after="0"/>
      </w:pPr>
    </w:p>
    <w:p w:rsidR="00B144BC" w:rsidRDefault="00B144BC" w:rsidP="00B81221">
      <w:pPr>
        <w:spacing w:after="0"/>
      </w:pPr>
    </w:p>
    <w:p w:rsidR="00B144BC" w:rsidRDefault="00B144BC" w:rsidP="00B81221">
      <w:pPr>
        <w:spacing w:after="0"/>
      </w:pPr>
    </w:p>
    <w:p w:rsidR="00B144BC" w:rsidRDefault="00B144BC" w:rsidP="00B81221">
      <w:pPr>
        <w:spacing w:after="0"/>
      </w:pPr>
    </w:p>
    <w:p w:rsidR="00B144BC" w:rsidRDefault="00B144BC" w:rsidP="00B81221">
      <w:pPr>
        <w:spacing w:after="0"/>
      </w:pPr>
    </w:p>
    <w:p w:rsidR="00B81221" w:rsidRDefault="00B81221" w:rsidP="00B81221">
      <w:pPr>
        <w:spacing w:after="0"/>
      </w:pPr>
      <w:r>
        <w:t>Cognitive Domain: Application</w:t>
      </w:r>
    </w:p>
    <w:p w:rsidR="00560811" w:rsidRDefault="00B81221" w:rsidP="00B81221">
      <w:pPr>
        <w:spacing w:after="0"/>
      </w:pPr>
      <w:r>
        <w:t>Difficulty Level: Hard</w:t>
      </w:r>
    </w:p>
    <w:p w:rsidR="00560811" w:rsidRDefault="00560811" w:rsidP="00B81221">
      <w:pPr>
        <w:spacing w:after="0"/>
      </w:pPr>
    </w:p>
    <w:p w:rsidR="00B144BC" w:rsidRDefault="00B144BC">
      <w:pPr>
        <w:spacing w:after="0"/>
      </w:pPr>
      <w:r>
        <w:br w:type="page"/>
      </w:r>
      <w:bookmarkStart w:id="0" w:name="_GoBack"/>
      <w:bookmarkEnd w:id="0"/>
    </w:p>
    <w:p w:rsidR="00560811" w:rsidRDefault="00560811" w:rsidP="00B81221">
      <w:pPr>
        <w:spacing w:after="0"/>
      </w:pPr>
      <w:r>
        <w:lastRenderedPageBreak/>
        <w:t xml:space="preserve">3. </w:t>
      </w:r>
    </w:p>
    <w:p w:rsidR="00560811" w:rsidRDefault="00755DE0" w:rsidP="00B81221">
      <w:pPr>
        <w:spacing w:after="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114300</wp:posOffset>
                </wp:positionV>
                <wp:extent cx="6229350" cy="3402330"/>
                <wp:effectExtent l="19050" t="0" r="19050" b="17145"/>
                <wp:wrapNone/>
                <wp:docPr id="62" name="Group 5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29350" cy="3402330"/>
                          <a:chOff x="0" y="0"/>
                          <a:chExt cx="57454" cy="31191"/>
                        </a:xfrm>
                      </wpg:grpSpPr>
                      <wpg:grpSp>
                        <wpg:cNvPr id="63" name="Group 487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57454" cy="31191"/>
                            <a:chOff x="0" y="-641"/>
                            <a:chExt cx="57454" cy="31198"/>
                          </a:xfrm>
                        </wpg:grpSpPr>
                        <wpg:grpSp>
                          <wpg:cNvPr id="512" name="Group 488"/>
                          <wpg:cNvGrpSpPr>
                            <a:grpSpLocks/>
                          </wpg:cNvGrpSpPr>
                          <wpg:grpSpPr bwMode="auto">
                            <a:xfrm>
                              <a:off x="0" y="-641"/>
                              <a:ext cx="57454" cy="31197"/>
                              <a:chOff x="0" y="-641"/>
                              <a:chExt cx="57454" cy="31198"/>
                            </a:xfrm>
                          </wpg:grpSpPr>
                          <wps:wsp>
                            <wps:cNvPr id="513" name="Text Box 48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8387" y="12496"/>
                                <a:ext cx="9067" cy="464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9325B" w:rsidRDefault="0099325B" w:rsidP="00560811">
                                  <w:r>
                                    <w:t>LAUNCH DELAYED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14" name="Straight Arrow Connector 49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447" y="14325"/>
                                <a:ext cx="46940" cy="451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 type="triangle" w="lg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17" name="Straight Arrow Connector 491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34747" y="14886"/>
                                <a:ext cx="11735" cy="10821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18" name="Straight Arrow Connector 492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6553" y="14401"/>
                                <a:ext cx="11735" cy="10821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19" name="Straight Arrow Connector 49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8270" y="4800"/>
                                <a:ext cx="11049" cy="9754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21" name="Text Box 49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4307" y="152"/>
                                <a:ext cx="9906" cy="480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9325B" w:rsidRDefault="0099325B" w:rsidP="00560811">
                                  <w:r>
                                    <w:t>PEOPLE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26" name="Text Box 49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2080" y="25755"/>
                                <a:ext cx="9906" cy="480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9325B" w:rsidRDefault="0099325B" w:rsidP="00560811">
                                  <w:r>
                                    <w:t>MACHINES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27" name="Text Box 49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14" y="25298"/>
                                <a:ext cx="9449" cy="480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9325B" w:rsidRDefault="0099325B" w:rsidP="00560811">
                                  <w:r>
                                    <w:t>METHODS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28" name="Text Box 49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200" y="0"/>
                                <a:ext cx="9449" cy="48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9325B" w:rsidRDefault="0099325B" w:rsidP="00560811">
                                  <w:r>
                                    <w:t>MATERIALS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30" name="Straight Arrow Connector 49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7924" y="4724"/>
                                <a:ext cx="11659" cy="9449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31" name="Straight Arrow Connector 499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32842" y="8610"/>
                                <a:ext cx="11354" cy="229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32" name="Text Box 50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7261" y="6172"/>
                                <a:ext cx="13793" cy="342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254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325B" w:rsidRDefault="0099325B" w:rsidP="00560811">
                                  <w:r>
                                    <w:t>New supplier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33" name="Text Box 502"/>
                            <wps:cNvSpPr txBox="1">
                              <a:spLocks noChangeArrowheads="1"/>
                            </wps:cNvSpPr>
                            <wps:spPr bwMode="auto">
                              <a:xfrm rot="-2528958">
                                <a:off x="36146" y="-641"/>
                                <a:ext cx="15094" cy="342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254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325B" w:rsidRDefault="0099325B" w:rsidP="00560811">
                                  <w:r>
                                    <w:t>Supplier screening lax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34" name="Text Box 50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1224" y="20650"/>
                                <a:ext cx="16230" cy="342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254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325B" w:rsidRDefault="0099325B" w:rsidP="00560811">
                                  <w:r>
                                    <w:t>Assembly robotic issue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35" name="Straight Arrow Connector 507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38023" y="22936"/>
                                <a:ext cx="11354" cy="228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36" name="Text Box 50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2877" y="18592"/>
                                <a:ext cx="12954" cy="342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254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325B" w:rsidRDefault="0099325B" w:rsidP="00560811">
                                  <w:r>
                                    <w:t>Assembly process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37" name="Straight Arrow Connector 509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10744" y="21640"/>
                                <a:ext cx="11354" cy="229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38" name="Text Box 51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28" y="16230"/>
                                <a:ext cx="16002" cy="342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254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325B" w:rsidRDefault="0099325B" w:rsidP="00560811">
                                  <w:r>
                                    <w:t>Design process flawed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39" name="Straight Arrow Connector 51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18973"/>
                                <a:ext cx="13106" cy="457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40" name="Text Box 51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3639" y="6248"/>
                                <a:ext cx="15164" cy="342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254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325B" w:rsidRDefault="0099325B" w:rsidP="00560811">
                                  <w:r>
                                    <w:t>Bad lot of raw material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41" name="Straight Arrow Connector 513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12801" y="8610"/>
                                <a:ext cx="11354" cy="229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542" name="Straight Arrow Connector 51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6728" y="762"/>
                              <a:ext cx="8534" cy="7924"/>
                            </a:xfrm>
                            <a:prstGeom prst="straightConnector1">
                              <a:avLst/>
                            </a:prstGeom>
                            <a:noFill/>
                            <a:ln w="2540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543" name="Text Box 517"/>
                        <wps:cNvSpPr txBox="1">
                          <a:spLocks noChangeArrowheads="1"/>
                        </wps:cNvSpPr>
                        <wps:spPr bwMode="auto">
                          <a:xfrm>
                            <a:off x="29565" y="18211"/>
                            <a:ext cx="16231" cy="34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325B" w:rsidRDefault="0099325B" w:rsidP="00560811">
                              <w:r>
                                <w:t>Static discharge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4" name="Straight Arrow Connector 518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26365" y="20497"/>
                            <a:ext cx="11354" cy="229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id="Group 519" o:spid="_x0000_s1074" style="position:absolute;margin-left:0;margin-top:9pt;width:490.5pt;height:267.9pt;z-index:251664384" coordsize="57454,31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">
                <v:group id="Group 487" o:spid="_x0000_s1075" style="position:absolute;width:57454;height:31191" coordorigin=",-641" coordsize="57454,311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S8Q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+RReX8IPkKsnAAAA//8DAFBLAQItABQABgAIAAAAIQDb4fbL7gAAAIUBAAATAAAAAAAAAAAA&#10;AAAAAAAAAABbQ29udGVudF9UeXBlc10ueG1sUEsBAi0AFAAGAAgAAAAhAFr0LFu/AAAAFQEAAAsA&#10;AAAAAAAAAAAAAAAAHwEAAF9yZWxzLy5yZWxzUEsBAi0AFAAGAAgAAAAhAEXpLxDEAAAA2wAAAA8A&#10;AAAAAAAAAAAAAAAABwIAAGRycy9kb3ducmV2LnhtbFBLBQYAAAAAAwADALcAAAD4AgAAAAA=&#10;">
                  <v:group id="Group 488" o:spid="_x0000_s1076" style="position:absolute;top:-641;width:57454;height:31197" coordorigin=",-641" coordsize="57454,311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Jt0xgAAANw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bJDB5nwhGQq18AAAD//wMAUEsBAi0AFAAGAAgAAAAhANvh9svuAAAAhQEAABMAAAAAAAAA&#10;AAAAAAAAAAAAAFtDb250ZW50X1R5cGVzXS54bWxQSwECLQAUAAYACAAAACEAWvQsW78AAAAVAQAA&#10;CwAAAAAAAAAAAAAAAAAfAQAAX3JlbHMvLnJlbHNQSwECLQAUAAYACAAAACEASgybdMYAAADcAAAA&#10;DwAAAAAAAAAAAAAAAAAHAgAAZHJzL2Rvd25yZXYueG1sUEsFBgAAAAADAAMAtwAAAPoCAAAAAA==&#10;">
                    <v:shape id="Text Box 489" o:spid="_x0000_s1077" type="#_x0000_t202" style="position:absolute;left:48387;top:12496;width:9067;height:46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" fillcolor="white [3201]" strokeweight="2pt">
                      <v:textbox>
                        <w:txbxContent>
                          <w:p w:rsidR="0099325B" w:rsidRDefault="0099325B" w:rsidP="00560811">
                            <w:r>
                              <w:t>LAUNCH DELAYED</w:t>
                            </w:r>
                          </w:p>
                        </w:txbxContent>
                      </v:textbox>
                    </v:shape>
                    <v:shape id="Straight Arrow Connector 490" o:spid="_x0000_s1078" type="#_x0000_t32" style="position:absolute;left:1447;top:14325;width:46940;height:4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" strokecolor="black [3213]" strokeweight="2pt">
                      <v:stroke endarrow="block" endarrowwidth="wide"/>
                    </v:shape>
                    <v:shape id="Straight Arrow Connector 491" o:spid="_x0000_s1079" type="#_x0000_t32" style="position:absolute;left:34747;top:14886;width:11735;height:1082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" strokecolor="black [3213]" strokeweight="2pt">
                      <v:stroke endarrow="block"/>
                    </v:shape>
                    <v:shape id="Straight Arrow Connector 492" o:spid="_x0000_s1080" type="#_x0000_t32" style="position:absolute;left:6553;top:14401;width:11735;height:1082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" strokecolor="black [3213]" strokeweight="2pt">
                      <v:stroke endarrow="block"/>
                    </v:shape>
                    <v:shape id="Straight Arrow Connector 493" o:spid="_x0000_s1081" type="#_x0000_t32" style="position:absolute;left:28270;top:4800;width:11049;height:975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" strokecolor="black [3213]" strokeweight="2pt">
                      <v:stroke endarrow="block"/>
                    </v:shape>
                    <v:shape id="Text Box 494" o:spid="_x0000_s1082" type="#_x0000_t202" style="position:absolute;left:24307;top:152;width:9906;height:48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" fillcolor="white [3201]" strokeweight="2pt">
                      <v:textbox>
                        <w:txbxContent>
                          <w:p w:rsidR="0099325B" w:rsidRDefault="0099325B" w:rsidP="00560811">
                            <w:r>
                              <w:t>PEOPLE</w:t>
                            </w:r>
                          </w:p>
                        </w:txbxContent>
                      </v:textbox>
                    </v:shape>
                    <v:shape id="Text Box 495" o:spid="_x0000_s1083" type="#_x0000_t202" style="position:absolute;left:32080;top:25755;width:9906;height:48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" fillcolor="white [3201]" strokeweight="2pt">
                      <v:textbox>
                        <w:txbxContent>
                          <w:p w:rsidR="0099325B" w:rsidRDefault="0099325B" w:rsidP="00560811">
                            <w:r>
                              <w:t>MACHINES</w:t>
                            </w:r>
                          </w:p>
                        </w:txbxContent>
                      </v:textbox>
                    </v:shape>
                    <v:shape id="Text Box 496" o:spid="_x0000_s1084" type="#_x0000_t202" style="position:absolute;left:914;top:25298;width:9449;height:48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" fillcolor="white [3201]" strokeweight="2pt">
                      <v:textbox>
                        <w:txbxContent>
                          <w:p w:rsidR="0099325B" w:rsidRDefault="0099325B" w:rsidP="00560811">
                            <w:r>
                              <w:t>METHODS</w:t>
                            </w:r>
                          </w:p>
                        </w:txbxContent>
                      </v:textbox>
                    </v:shape>
                    <v:shape id="Text Box 497" o:spid="_x0000_s1085" type="#_x0000_t202" style="position:absolute;left:3200;width:9449;height:4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" fillcolor="white [3201]" strokeweight="2pt">
                      <v:textbox>
                        <w:txbxContent>
                          <w:p w:rsidR="0099325B" w:rsidRDefault="0099325B" w:rsidP="00560811">
                            <w:r>
                              <w:t>MATERIALS</w:t>
                            </w:r>
                          </w:p>
                        </w:txbxContent>
                      </v:textbox>
                    </v:shape>
                    <v:shape id="Straight Arrow Connector 498" o:spid="_x0000_s1086" type="#_x0000_t32" style="position:absolute;left:7924;top:4724;width:11659;height:944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" strokecolor="black [3213]" strokeweight="2pt">
                      <v:stroke endarrow="block"/>
                    </v:shape>
                    <v:shape id="Straight Arrow Connector 499" o:spid="_x0000_s1087" type="#_x0000_t32" style="position:absolute;left:32842;top:8610;width:11354;height:229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" strokecolor="black [3213]" strokeweight="2pt">
                      <v:stroke endarrow="block"/>
                    </v:shape>
                    <v:shape id="Text Box 500" o:spid="_x0000_s1088" type="#_x0000_t202" style="position:absolute;left:37261;top:6172;width:13793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" filled="f" stroked="f" strokeweight="2pt">
                      <v:textbox>
                        <w:txbxContent>
                          <w:p w:rsidR="0099325B" w:rsidRDefault="0099325B" w:rsidP="00560811">
                            <w:r>
                              <w:t>New supplier</w:t>
                            </w:r>
                          </w:p>
                        </w:txbxContent>
                      </v:textbox>
                    </v:shape>
                    <v:shape id="Text Box 502" o:spid="_x0000_s1089" type="#_x0000_t202" style="position:absolute;left:36146;top:-641;width:15094;height:3428;rotation:-2762297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" filled="f" stroked="f" strokeweight="2pt">
                      <v:textbox>
                        <w:txbxContent>
                          <w:p w:rsidR="0099325B" w:rsidRDefault="0099325B" w:rsidP="00560811">
                            <w:r>
                              <w:t>Supplier screening lax</w:t>
                            </w:r>
                          </w:p>
                        </w:txbxContent>
                      </v:textbox>
                    </v:shape>
                    <v:shape id="Text Box 506" o:spid="_x0000_s1090" type="#_x0000_t202" style="position:absolute;left:41224;top:20650;width:16230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" filled="f" stroked="f" strokeweight="2pt">
                      <v:textbox>
                        <w:txbxContent>
                          <w:p w:rsidR="0099325B" w:rsidRDefault="0099325B" w:rsidP="00560811">
                            <w:r>
                              <w:t>Assembly robotic issue</w:t>
                            </w:r>
                          </w:p>
                        </w:txbxContent>
                      </v:textbox>
                    </v:shape>
                    <v:shape id="Straight Arrow Connector 507" o:spid="_x0000_s1091" type="#_x0000_t32" style="position:absolute;left:38023;top:22936;width:11354;height:228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" strokecolor="black [3213]" strokeweight="2pt">
                      <v:stroke endarrow="block"/>
                    </v:shape>
                    <v:shape id="Text Box 508" o:spid="_x0000_s1092" type="#_x0000_t202" style="position:absolute;left:12877;top:18592;width:12954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" filled="f" stroked="f" strokeweight="2pt">
                      <v:textbox>
                        <w:txbxContent>
                          <w:p w:rsidR="0099325B" w:rsidRDefault="0099325B" w:rsidP="00560811">
                            <w:r>
                              <w:t>Assembly process</w:t>
                            </w:r>
                          </w:p>
                        </w:txbxContent>
                      </v:textbox>
                    </v:shape>
                    <v:shape id="Straight Arrow Connector 509" o:spid="_x0000_s1093" type="#_x0000_t32" style="position:absolute;left:10744;top:21640;width:11354;height:229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" strokecolor="black [3213]" strokeweight="2pt">
                      <v:stroke endarrow="block"/>
                    </v:shape>
                    <v:shape id="Text Box 510" o:spid="_x0000_s1094" type="#_x0000_t202" style="position:absolute;left:228;top:16230;width:16002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" filled="f" stroked="f" strokeweight="2pt">
                      <v:textbox>
                        <w:txbxContent>
                          <w:p w:rsidR="0099325B" w:rsidRDefault="0099325B" w:rsidP="00560811">
                            <w:r>
                              <w:t>Design process flawed</w:t>
                            </w:r>
                          </w:p>
                        </w:txbxContent>
                      </v:textbox>
                    </v:shape>
                    <v:shape id="Straight Arrow Connector 511" o:spid="_x0000_s1095" type="#_x0000_t32" style="position:absolute;top:18973;width:13106;height:45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" strokecolor="black [3213]" strokeweight="2pt">
                      <v:stroke endarrow="block"/>
                    </v:shape>
                    <v:shape id="Text Box 512" o:spid="_x0000_s1096" type="#_x0000_t202" style="position:absolute;left:13639;top:6248;width:15164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" filled="f" stroked="f" strokeweight="2pt">
                      <v:textbox>
                        <w:txbxContent>
                          <w:p w:rsidR="0099325B" w:rsidRDefault="0099325B" w:rsidP="00560811">
                            <w:r>
                              <w:t>Bad lot of raw material</w:t>
                            </w:r>
                          </w:p>
                        </w:txbxContent>
                      </v:textbox>
                    </v:shape>
                    <v:shape id="Straight Arrow Connector 513" o:spid="_x0000_s1097" type="#_x0000_t32" style="position:absolute;left:12801;top:8610;width:11354;height:229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" strokecolor="black [3213]" strokeweight="2pt">
                      <v:stroke endarrow="block"/>
                    </v:shape>
                  </v:group>
                  <v:shape id="Straight Arrow Connector 514" o:spid="_x0000_s1098" type="#_x0000_t32" style="position:absolute;left:36728;top:762;width:8534;height:7924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" strokecolor="black [3213]" strokeweight="2pt">
                    <v:stroke endarrow="block"/>
                  </v:shape>
                </v:group>
                <v:shape id="Text Box 517" o:spid="_x0000_s1099" type="#_x0000_t202" style="position:absolute;left:29565;top:18211;width:16231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" filled="f" stroked="f" strokeweight="2pt">
                  <v:textbox>
                    <w:txbxContent>
                      <w:p w:rsidR="0099325B" w:rsidRDefault="0099325B" w:rsidP="00560811">
                        <w:r>
                          <w:t>Static discharge</w:t>
                        </w:r>
                      </w:p>
                    </w:txbxContent>
                  </v:textbox>
                </v:shape>
                <v:shape id="Straight Arrow Connector 518" o:spid="_x0000_s1100" type="#_x0000_t32" style="position:absolute;left:26365;top:20497;width:11354;height:229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" strokecolor="black [3213]" strokeweight="2pt">
                  <v:stroke endarrow="block"/>
                </v:shape>
              </v:group>
            </w:pict>
          </mc:Fallback>
        </mc:AlternateContent>
      </w: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755DE0" w:rsidP="00B81221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1973580</wp:posOffset>
                </wp:positionH>
                <wp:positionV relativeFrom="paragraph">
                  <wp:posOffset>67945</wp:posOffset>
                </wp:positionV>
                <wp:extent cx="1173480" cy="1082040"/>
                <wp:effectExtent l="0" t="38100" r="64770" b="22860"/>
                <wp:wrapNone/>
                <wp:docPr id="515" name="Straight Arrow Connector 5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1173480" cy="108204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2D31196D" id="Straight Arrow Connector 515" o:spid="_x0000_s1026" type="#_x0000_t32" style="position:absolute;margin-left:155.4pt;margin-top:5.35pt;width:92.4pt;height:85.2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" strokecolor="black [3213]" strokeweight="2pt">
                <v:stroke endarrow="block" joinstyle="miter"/>
                <o:lock v:ext="edit" shapetype="f"/>
              </v:shape>
            </w:pict>
          </mc:Fallback>
        </mc:AlternateContent>
      </w: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755DE0" w:rsidP="00B81221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1706880</wp:posOffset>
                </wp:positionH>
                <wp:positionV relativeFrom="paragraph">
                  <wp:posOffset>107315</wp:posOffset>
                </wp:positionV>
                <wp:extent cx="1120140" cy="480060"/>
                <wp:effectExtent l="0" t="0" r="22860" b="15240"/>
                <wp:wrapNone/>
                <wp:docPr id="516" name="Text Box 5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20140" cy="4800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54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99325B" w:rsidRDefault="0099325B" w:rsidP="00560811">
                            <w:r>
                              <w:t>ENVIRONMENT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id="Text Box 516" o:spid="_x0000_s1101" type="#_x0000_t202" style="position:absolute;margin-left:134.4pt;margin-top:8.45pt;width:88.2pt;height:37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" fillcolor="white [3201]" strokeweight="2pt">
                <v:path arrowok="t"/>
                <v:textbox>
                  <w:txbxContent>
                    <w:p w:rsidR="0099325B" w:rsidRDefault="0099325B" w:rsidP="00560811">
                      <w:r>
                        <w:t>ENVIRONMENT</w:t>
                      </w:r>
                    </w:p>
                  </w:txbxContent>
                </v:textbox>
              </v:shape>
            </w:pict>
          </mc:Fallback>
        </mc:AlternateContent>
      </w: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DA1B33" w:rsidRDefault="00DA1B33" w:rsidP="00B81221">
      <w:pPr>
        <w:spacing w:after="0"/>
      </w:pPr>
    </w:p>
    <w:p w:rsidR="00DA1B33" w:rsidRDefault="00DA1B33" w:rsidP="00B81221">
      <w:pPr>
        <w:spacing w:after="0"/>
      </w:pPr>
    </w:p>
    <w:p w:rsidR="00B81221" w:rsidRDefault="00B81221" w:rsidP="00B81221">
      <w:pPr>
        <w:spacing w:after="0"/>
      </w:pPr>
      <w:r>
        <w:t>Cognitive Domain: Application</w:t>
      </w:r>
    </w:p>
    <w:p w:rsidR="00560811" w:rsidRDefault="00B81221" w:rsidP="00B81221">
      <w:pPr>
        <w:spacing w:after="0"/>
      </w:pPr>
      <w:r>
        <w:t>Difficulty Level: Hard</w:t>
      </w:r>
    </w:p>
    <w:p w:rsidR="00DA1B33" w:rsidRDefault="00DA1B33" w:rsidP="00B81221">
      <w:pPr>
        <w:spacing w:after="0"/>
      </w:pPr>
    </w:p>
    <w:p w:rsidR="00560811" w:rsidRPr="00B24625" w:rsidRDefault="00560811" w:rsidP="00B81221">
      <w:pPr>
        <w:spacing w:after="0"/>
      </w:pPr>
      <w:r>
        <w:t xml:space="preserve">4. </w:t>
      </w:r>
    </w:p>
    <w:p w:rsidR="00560811" w:rsidRPr="00B24625" w:rsidRDefault="00B144BC" w:rsidP="00B81221">
      <w:pPr>
        <w:spacing w:after="0"/>
      </w:pPr>
      <w:r>
        <w:rPr>
          <w:noProof/>
        </w:rPr>
        <w:drawing>
          <wp:inline distT="0" distB="0" distL="0" distR="0">
            <wp:extent cx="5669280" cy="3474720"/>
            <wp:effectExtent l="0" t="0" r="7620" b="0"/>
            <wp:docPr id="594" name="Picture 5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9280" cy="3474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0811" w:rsidRDefault="00560811" w:rsidP="00B81221">
      <w:pPr>
        <w:spacing w:after="0"/>
      </w:pPr>
    </w:p>
    <w:p w:rsidR="00DA1B33" w:rsidRDefault="00DA1B33" w:rsidP="00B81221">
      <w:pPr>
        <w:spacing w:after="0"/>
      </w:pPr>
    </w:p>
    <w:p w:rsidR="00DA1B33" w:rsidRPr="00B24625" w:rsidRDefault="00DA1B33" w:rsidP="00B81221">
      <w:pPr>
        <w:spacing w:after="0"/>
      </w:pPr>
    </w:p>
    <w:tbl>
      <w:tblPr>
        <w:tblW w:w="2840" w:type="dxa"/>
        <w:tblInd w:w="805" w:type="dxa"/>
        <w:tblLook w:val="04A0" w:firstRow="1" w:lastRow="0" w:firstColumn="1" w:lastColumn="0" w:noHBand="0" w:noVBand="1"/>
      </w:tblPr>
      <w:tblGrid>
        <w:gridCol w:w="2360"/>
        <w:gridCol w:w="480"/>
      </w:tblGrid>
      <w:tr w:rsidR="00560811" w:rsidRPr="00283075" w:rsidTr="0099325B">
        <w:trPr>
          <w:trHeight w:val="279"/>
        </w:trPr>
        <w:tc>
          <w:tcPr>
            <w:tcW w:w="2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0811" w:rsidRPr="00755DE0" w:rsidRDefault="00941C15" w:rsidP="00B81221">
            <w:pPr>
              <w:spacing w:after="0"/>
              <w:jc w:val="center"/>
              <w:rPr>
                <w:rFonts w:ascii="Calibri" w:hAnsi="Calibri"/>
                <w:i/>
                <w:color w:val="000000"/>
              </w:rPr>
            </w:pPr>
            <w:r w:rsidRPr="00755DE0">
              <w:rPr>
                <w:rFonts w:ascii="Calibri" w:hAnsi="Calibri"/>
                <w:i/>
                <w:color w:val="000000"/>
              </w:rPr>
              <w:t>Check Sheet</w:t>
            </w:r>
          </w:p>
        </w:tc>
      </w:tr>
      <w:tr w:rsidR="00560811" w:rsidRPr="00283075" w:rsidTr="0099325B">
        <w:trPr>
          <w:trHeight w:val="279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0811" w:rsidRPr="00283075" w:rsidRDefault="00560811" w:rsidP="00B81221">
            <w:pPr>
              <w:spacing w:after="0"/>
              <w:rPr>
                <w:rFonts w:ascii="Calibri" w:hAnsi="Calibri"/>
                <w:color w:val="000000"/>
              </w:rPr>
            </w:pPr>
            <w:r w:rsidRPr="00283075">
              <w:rPr>
                <w:rFonts w:ascii="Calibri" w:hAnsi="Calibri"/>
                <w:color w:val="000000"/>
              </w:rPr>
              <w:t>DUI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0811" w:rsidRPr="00283075" w:rsidRDefault="00560811" w:rsidP="00B81221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 w:rsidRPr="00283075">
              <w:rPr>
                <w:rFonts w:ascii="Calibri" w:hAnsi="Calibri"/>
                <w:color w:val="000000"/>
              </w:rPr>
              <w:t>8</w:t>
            </w:r>
          </w:p>
        </w:tc>
      </w:tr>
      <w:tr w:rsidR="00560811" w:rsidRPr="00283075" w:rsidTr="0099325B">
        <w:trPr>
          <w:trHeight w:val="279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0811" w:rsidRPr="00283075" w:rsidRDefault="00B144BC" w:rsidP="00B81221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</w:t>
            </w:r>
            <w:r w:rsidR="00560811" w:rsidRPr="00283075">
              <w:rPr>
                <w:rFonts w:ascii="Calibri" w:hAnsi="Calibri"/>
                <w:color w:val="000000"/>
              </w:rPr>
              <w:t>peeding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0811" w:rsidRPr="00283075" w:rsidRDefault="00560811" w:rsidP="00B81221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 w:rsidRPr="00283075">
              <w:rPr>
                <w:rFonts w:ascii="Calibri" w:hAnsi="Calibri"/>
                <w:color w:val="000000"/>
              </w:rPr>
              <w:t>19</w:t>
            </w:r>
          </w:p>
        </w:tc>
      </w:tr>
      <w:tr w:rsidR="00560811" w:rsidRPr="00283075" w:rsidTr="0099325B">
        <w:trPr>
          <w:trHeight w:val="279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0811" w:rsidRPr="00283075" w:rsidRDefault="00560811" w:rsidP="00B81221">
            <w:pPr>
              <w:spacing w:after="0"/>
              <w:rPr>
                <w:rFonts w:ascii="Calibri" w:hAnsi="Calibri"/>
                <w:color w:val="000000"/>
              </w:rPr>
            </w:pPr>
            <w:r w:rsidRPr="00283075">
              <w:rPr>
                <w:rFonts w:ascii="Calibri" w:hAnsi="Calibri"/>
                <w:color w:val="000000"/>
              </w:rPr>
              <w:t>Stop sign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0811" w:rsidRPr="00283075" w:rsidRDefault="00560811" w:rsidP="00B81221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 w:rsidRPr="00283075">
              <w:rPr>
                <w:rFonts w:ascii="Calibri" w:hAnsi="Calibri"/>
                <w:color w:val="000000"/>
              </w:rPr>
              <w:t>15</w:t>
            </w:r>
          </w:p>
        </w:tc>
      </w:tr>
      <w:tr w:rsidR="00560811" w:rsidRPr="00283075" w:rsidTr="0099325B">
        <w:trPr>
          <w:trHeight w:val="279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0811" w:rsidRPr="00283075" w:rsidRDefault="00560811" w:rsidP="00B81221">
            <w:pPr>
              <w:spacing w:after="0"/>
              <w:rPr>
                <w:rFonts w:ascii="Calibri" w:hAnsi="Calibri"/>
                <w:color w:val="000000"/>
              </w:rPr>
            </w:pPr>
            <w:r w:rsidRPr="00283075">
              <w:rPr>
                <w:rFonts w:ascii="Calibri" w:hAnsi="Calibri"/>
                <w:color w:val="000000"/>
              </w:rPr>
              <w:t>Parking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0811" w:rsidRPr="00283075" w:rsidRDefault="00560811" w:rsidP="00B81221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 w:rsidRPr="00283075">
              <w:rPr>
                <w:rFonts w:ascii="Calibri" w:hAnsi="Calibri"/>
                <w:color w:val="000000"/>
              </w:rPr>
              <w:t>13</w:t>
            </w:r>
          </w:p>
        </w:tc>
      </w:tr>
      <w:tr w:rsidR="00560811" w:rsidRPr="00283075" w:rsidTr="0099325B">
        <w:trPr>
          <w:trHeight w:val="279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0811" w:rsidRPr="00283075" w:rsidRDefault="00560811" w:rsidP="00B81221">
            <w:pPr>
              <w:spacing w:after="0"/>
              <w:rPr>
                <w:rFonts w:ascii="Calibri" w:hAnsi="Calibri"/>
                <w:color w:val="000000"/>
              </w:rPr>
            </w:pPr>
            <w:r w:rsidRPr="00283075">
              <w:rPr>
                <w:rFonts w:ascii="Calibri" w:hAnsi="Calibri"/>
                <w:color w:val="000000"/>
              </w:rPr>
              <w:t>Registration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0811" w:rsidRPr="00283075" w:rsidRDefault="00560811" w:rsidP="00B81221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 w:rsidRPr="00283075">
              <w:rPr>
                <w:rFonts w:ascii="Calibri" w:hAnsi="Calibri"/>
                <w:color w:val="000000"/>
              </w:rPr>
              <w:t>11</w:t>
            </w:r>
          </w:p>
        </w:tc>
      </w:tr>
      <w:tr w:rsidR="00560811" w:rsidRPr="00283075" w:rsidTr="0099325B">
        <w:trPr>
          <w:trHeight w:val="279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0811" w:rsidRPr="00283075" w:rsidRDefault="00560811" w:rsidP="00B81221">
            <w:pPr>
              <w:spacing w:after="0"/>
              <w:rPr>
                <w:rFonts w:ascii="Calibri" w:hAnsi="Calibri"/>
                <w:color w:val="000000"/>
              </w:rPr>
            </w:pPr>
            <w:r w:rsidRPr="00283075">
              <w:rPr>
                <w:rFonts w:ascii="Calibri" w:hAnsi="Calibri"/>
                <w:color w:val="000000"/>
              </w:rPr>
              <w:t xml:space="preserve">Illegal </w:t>
            </w:r>
            <w:r w:rsidR="00DA1B33">
              <w:rPr>
                <w:rFonts w:ascii="Calibri" w:hAnsi="Calibri"/>
                <w:color w:val="000000"/>
              </w:rPr>
              <w:t>t</w:t>
            </w:r>
            <w:r w:rsidRPr="00283075">
              <w:rPr>
                <w:rFonts w:ascii="Calibri" w:hAnsi="Calibri"/>
                <w:color w:val="000000"/>
              </w:rPr>
              <w:t>urn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0811" w:rsidRPr="00283075" w:rsidRDefault="00560811" w:rsidP="00B81221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 w:rsidRPr="00283075">
              <w:rPr>
                <w:rFonts w:ascii="Calibri" w:hAnsi="Calibri"/>
                <w:color w:val="000000"/>
              </w:rPr>
              <w:t>6</w:t>
            </w:r>
          </w:p>
        </w:tc>
      </w:tr>
    </w:tbl>
    <w:p w:rsidR="00560811" w:rsidRDefault="00560811" w:rsidP="00B81221">
      <w:pPr>
        <w:spacing w:after="0"/>
      </w:pPr>
    </w:p>
    <w:p w:rsidR="00560811" w:rsidRPr="00B24625" w:rsidRDefault="00560811" w:rsidP="00B81221">
      <w:pPr>
        <w:spacing w:after="0"/>
      </w:pPr>
      <w:r>
        <w:t>Moving violations account for two thirds of all citations.</w:t>
      </w:r>
    </w:p>
    <w:p w:rsidR="00DA1B33" w:rsidRDefault="00B81221" w:rsidP="00B81221">
      <w:pPr>
        <w:spacing w:after="0"/>
      </w:pPr>
      <w:r>
        <w:t>Cognitive Domain: Comprehension</w:t>
      </w:r>
    </w:p>
    <w:p w:rsidR="00560811" w:rsidRPr="00B24625" w:rsidRDefault="00B81221" w:rsidP="00B81221">
      <w:pPr>
        <w:spacing w:after="0"/>
      </w:pPr>
      <w:r>
        <w:t>Difficulty Level: Medium</w:t>
      </w:r>
    </w:p>
    <w:p w:rsidR="00560811" w:rsidRPr="009D2B7F" w:rsidRDefault="00560811" w:rsidP="00B81221">
      <w:pPr>
        <w:spacing w:before="100" w:beforeAutospacing="1" w:after="0"/>
      </w:pPr>
      <w:r>
        <w:t xml:space="preserve">5a. </w:t>
      </w:r>
    </w:p>
    <w:p w:rsidR="00560811" w:rsidRDefault="00560811" w:rsidP="00B81221">
      <w:pPr>
        <w:spacing w:after="0"/>
      </w:pPr>
      <w:r>
        <w:rPr>
          <w:noProof/>
        </w:rPr>
        <w:drawing>
          <wp:inline distT="0" distB="0" distL="0" distR="0">
            <wp:extent cx="5718574" cy="3434317"/>
            <wp:effectExtent l="0" t="0" r="0" b="0"/>
            <wp:docPr id="524" name="Picture 5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8980" cy="344657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  <w:r>
        <w:t xml:space="preserve">5b. </w:t>
      </w:r>
      <w:proofErr w:type="gramStart"/>
      <w:r>
        <w:t>The</w:t>
      </w:r>
      <w:proofErr w:type="gramEnd"/>
      <w:r>
        <w:t xml:space="preserve"> two most common complaints are airport delays and price, so efforts to improve should be focused here.</w:t>
      </w:r>
    </w:p>
    <w:p w:rsidR="00DA1B33" w:rsidRDefault="00B81221" w:rsidP="00B81221">
      <w:pPr>
        <w:spacing w:after="0"/>
      </w:pPr>
      <w:r>
        <w:t>Cognitive Domain: Comprehension</w:t>
      </w:r>
    </w:p>
    <w:p w:rsidR="00560811" w:rsidRPr="00B24625" w:rsidRDefault="00B81221" w:rsidP="00B81221">
      <w:pPr>
        <w:spacing w:after="0"/>
      </w:pPr>
      <w:r>
        <w:t>Difficulty Level: Medium</w:t>
      </w:r>
    </w:p>
    <w:p w:rsidR="00560811" w:rsidRPr="00283075" w:rsidRDefault="00560811" w:rsidP="00B81221">
      <w:pPr>
        <w:spacing w:after="0"/>
      </w:pPr>
    </w:p>
    <w:p w:rsidR="00560811" w:rsidRDefault="00560811" w:rsidP="00B81221">
      <w:pPr>
        <w:pStyle w:val="CommentText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6a. Differences in the delivery time from the chain to the customer’s door constitutes variation</w:t>
      </w:r>
      <w:r w:rsidR="00DA1B33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>this appears to be common cause variation.</w:t>
      </w:r>
    </w:p>
    <w:p w:rsidR="00560811" w:rsidRDefault="00560811" w:rsidP="00B81221">
      <w:pPr>
        <w:pStyle w:val="CommentText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6b. </w:t>
      </w:r>
      <w:proofErr w:type="gramStart"/>
      <w:r>
        <w:rPr>
          <w:rFonts w:ascii="Times New Roman" w:hAnsi="Times New Roman" w:cs="Times New Roman"/>
          <w:sz w:val="24"/>
          <w:szCs w:val="24"/>
        </w:rPr>
        <w:t>Three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customers received a free pizza, assuming a tie of the 20-minute goal was resolved in favor of the customer.</w:t>
      </w:r>
    </w:p>
    <w:p w:rsidR="00560811" w:rsidRDefault="00560811" w:rsidP="00B81221">
      <w:pPr>
        <w:pStyle w:val="CommentText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6c. </w:t>
      </w:r>
      <w:proofErr w:type="gramStart"/>
      <w:r>
        <w:rPr>
          <w:rFonts w:ascii="Times New Roman" w:hAnsi="Times New Roman" w:cs="Times New Roman"/>
          <w:sz w:val="24"/>
          <w:szCs w:val="24"/>
        </w:rPr>
        <w:t>The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accuracy rate is 4/7</w:t>
      </w:r>
      <w:r w:rsidR="00DA1B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=</w:t>
      </w:r>
      <w:r w:rsidR="00DA1B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57.1%</w:t>
      </w:r>
      <w:r w:rsidR="00DA1B33">
        <w:rPr>
          <w:rFonts w:ascii="Times New Roman" w:hAnsi="Times New Roman" w:cs="Times New Roman"/>
          <w:sz w:val="24"/>
          <w:szCs w:val="24"/>
        </w:rPr>
        <w:t>.</w:t>
      </w:r>
    </w:p>
    <w:p w:rsidR="00560811" w:rsidRDefault="00560811" w:rsidP="00B81221">
      <w:pPr>
        <w:pStyle w:val="CommentText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6d. A Six Sigma operation would be evidenced by 3.4 deliveries per million orders that are late. The percentage delivered on time would be 999,996.6/1,000,000 or 99.9997%.</w:t>
      </w:r>
    </w:p>
    <w:p w:rsidR="00DA1B33" w:rsidRDefault="00B81221" w:rsidP="00B81221">
      <w:pPr>
        <w:spacing w:after="0"/>
      </w:pPr>
      <w:r>
        <w:t>Cognitive Domain: Comprehension</w:t>
      </w:r>
    </w:p>
    <w:p w:rsidR="00560811" w:rsidRPr="00B24625" w:rsidRDefault="00B81221" w:rsidP="00B81221">
      <w:pPr>
        <w:spacing w:after="0"/>
      </w:pPr>
      <w:r>
        <w:t>Difficulty Level: Medium</w:t>
      </w:r>
    </w:p>
    <w:p w:rsidR="00560811" w:rsidRDefault="00560811" w:rsidP="00B81221">
      <w:pPr>
        <w:pStyle w:val="CommentText"/>
        <w:spacing w:after="0"/>
        <w:rPr>
          <w:rFonts w:ascii="Times New Roman" w:hAnsi="Times New Roman" w:cs="Times New Roman"/>
          <w:sz w:val="24"/>
          <w:szCs w:val="24"/>
        </w:rPr>
      </w:pPr>
    </w:p>
    <w:p w:rsidR="00560811" w:rsidRDefault="00560811" w:rsidP="00B81221">
      <w:pPr>
        <w:pStyle w:val="CommentText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</w:p>
    <w:p w:rsidR="00560811" w:rsidRDefault="00560811" w:rsidP="00B81221">
      <w:pPr>
        <w:pStyle w:val="CommentText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5730949" cy="3306726"/>
            <wp:effectExtent l="0" t="0" r="3175" b="8255"/>
            <wp:docPr id="525" name="Chart 52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560811" w:rsidRDefault="00560811" w:rsidP="00B81221">
      <w:pPr>
        <w:pStyle w:val="CommentText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process produces within the stated specifications of 2.3 to 2.5 inches.</w:t>
      </w:r>
    </w:p>
    <w:p w:rsidR="00560811" w:rsidRDefault="00560811" w:rsidP="00B81221">
      <w:pPr>
        <w:pStyle w:val="CommentText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chapter does not mention run chart</w:t>
      </w:r>
      <w:r w:rsidR="00DA1B33">
        <w:rPr>
          <w:rFonts w:ascii="Times New Roman" w:hAnsi="Times New Roman" w:cs="Times New Roman"/>
          <w:sz w:val="24"/>
          <w:szCs w:val="24"/>
        </w:rPr>
        <w:t>s.</w:t>
      </w:r>
    </w:p>
    <w:p w:rsidR="00DA1B33" w:rsidRDefault="00B81221" w:rsidP="00B81221">
      <w:pPr>
        <w:spacing w:after="0"/>
      </w:pPr>
      <w:r>
        <w:t>Cognitive Domain: Comprehension</w:t>
      </w:r>
    </w:p>
    <w:p w:rsidR="00560811" w:rsidRPr="00B24625" w:rsidRDefault="00B81221" w:rsidP="00B81221">
      <w:pPr>
        <w:spacing w:after="0"/>
      </w:pPr>
      <w:r>
        <w:t>Difficulty Level: Medium</w:t>
      </w:r>
    </w:p>
    <w:p w:rsidR="00560811" w:rsidRDefault="00560811" w:rsidP="00B81221">
      <w:pPr>
        <w:pStyle w:val="CommentText"/>
        <w:spacing w:after="0"/>
        <w:rPr>
          <w:rFonts w:ascii="Times New Roman" w:hAnsi="Times New Roman" w:cs="Times New Roman"/>
          <w:sz w:val="24"/>
          <w:szCs w:val="24"/>
        </w:rPr>
      </w:pPr>
    </w:p>
    <w:p w:rsidR="00B144BC" w:rsidRDefault="00B144BC">
      <w:pPr>
        <w:spacing w:after="0"/>
        <w:rPr>
          <w:rFonts w:eastAsiaTheme="minorHAnsi"/>
        </w:rPr>
      </w:pPr>
      <w:r>
        <w:br w:type="page"/>
      </w:r>
    </w:p>
    <w:p w:rsidR="00560811" w:rsidRDefault="00560811" w:rsidP="00B81221">
      <w:pPr>
        <w:pStyle w:val="CommentText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8.</w:t>
      </w:r>
    </w:p>
    <w:p w:rsidR="00560811" w:rsidRDefault="00560811" w:rsidP="00B81221">
      <w:pPr>
        <w:pStyle w:val="CommentText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5635256" cy="3327991"/>
            <wp:effectExtent l="0" t="0" r="3810" b="6350"/>
            <wp:docPr id="529" name="Chart 52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DA1B33" w:rsidRDefault="00DA1B33" w:rsidP="00B81221">
      <w:pPr>
        <w:spacing w:after="0"/>
      </w:pPr>
    </w:p>
    <w:p w:rsidR="00DA1B33" w:rsidRDefault="00DA1B33" w:rsidP="00B81221">
      <w:pPr>
        <w:spacing w:after="0"/>
      </w:pPr>
    </w:p>
    <w:p w:rsidR="00DA1B33" w:rsidRDefault="00DA1B33" w:rsidP="00B81221">
      <w:pPr>
        <w:spacing w:after="0"/>
      </w:pPr>
      <w:r>
        <w:t>Cognitive Domain: Knowledge</w:t>
      </w:r>
    </w:p>
    <w:p w:rsidR="00560811" w:rsidRPr="00B24625" w:rsidRDefault="00560811" w:rsidP="00B81221">
      <w:pPr>
        <w:spacing w:after="0"/>
      </w:pPr>
      <w:r>
        <w:t xml:space="preserve"> </w:t>
      </w:r>
      <w:r w:rsidR="00B81221">
        <w:t>Difficulty Level: Easy</w:t>
      </w:r>
    </w:p>
    <w:p w:rsidR="00941C15" w:rsidRDefault="00941C15" w:rsidP="00755DE0">
      <w:pPr>
        <w:spacing w:after="0"/>
      </w:pPr>
    </w:p>
    <w:p w:rsidR="004F18D4" w:rsidRDefault="004F18D4" w:rsidP="00B81221">
      <w:pPr>
        <w:pStyle w:val="CommentText"/>
        <w:spacing w:after="0"/>
        <w:rPr>
          <w:rFonts w:ascii="Times New Roman" w:hAnsi="Times New Roman" w:cs="Times New Roman"/>
          <w:sz w:val="24"/>
          <w:szCs w:val="24"/>
        </w:rPr>
      </w:pPr>
    </w:p>
    <w:p w:rsidR="00B144BC" w:rsidRDefault="00B144BC">
      <w:pPr>
        <w:spacing w:after="0"/>
        <w:rPr>
          <w:rFonts w:eastAsiaTheme="minorHAnsi"/>
        </w:rPr>
      </w:pPr>
      <w:r>
        <w:br w:type="page"/>
      </w:r>
    </w:p>
    <w:p w:rsidR="00AE2805" w:rsidRDefault="00560811" w:rsidP="00B81221">
      <w:pPr>
        <w:pStyle w:val="CommentText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9. </w:t>
      </w:r>
    </w:p>
    <w:p w:rsidR="00AE2805" w:rsidRDefault="00AE2805" w:rsidP="00B81221">
      <w:pPr>
        <w:pStyle w:val="CommentText"/>
        <w:spacing w:after="0"/>
        <w:rPr>
          <w:rFonts w:ascii="Times New Roman" w:hAnsi="Times New Roman" w:cs="Times New Roman"/>
          <w:sz w:val="24"/>
          <w:szCs w:val="24"/>
        </w:rPr>
      </w:pPr>
    </w:p>
    <w:p w:rsidR="00560811" w:rsidRDefault="00755DE0" w:rsidP="00B81221">
      <w:pPr>
        <w:pStyle w:val="CommentText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-432435</wp:posOffset>
                </wp:positionH>
                <wp:positionV relativeFrom="paragraph">
                  <wp:posOffset>127635</wp:posOffset>
                </wp:positionV>
                <wp:extent cx="5628640" cy="8214360"/>
                <wp:effectExtent l="15240" t="13335" r="13970" b="20955"/>
                <wp:wrapNone/>
                <wp:docPr id="31" name="Group 5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28640" cy="8214360"/>
                          <a:chOff x="0" y="0"/>
                          <a:chExt cx="49911" cy="61874"/>
                        </a:xfrm>
                      </wpg:grpSpPr>
                      <wps:wsp>
                        <wps:cNvPr id="32" name="Text Box 530"/>
                        <wps:cNvSpPr txBox="1">
                          <a:spLocks noChangeArrowheads="1"/>
                        </wps:cNvSpPr>
                        <wps:spPr bwMode="auto">
                          <a:xfrm>
                            <a:off x="22783" y="0"/>
                            <a:ext cx="8687" cy="6477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325B" w:rsidRDefault="0099325B" w:rsidP="00560811">
                              <w:r>
                                <w:t>Cheating or plagiarism suspected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Text Box 532"/>
                        <wps:cNvSpPr txBox="1">
                          <a:spLocks noChangeArrowheads="1"/>
                        </wps:cNvSpPr>
                        <wps:spPr bwMode="auto">
                          <a:xfrm>
                            <a:off x="6477" y="5638"/>
                            <a:ext cx="11201" cy="8763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325B" w:rsidRDefault="0099325B" w:rsidP="00560811">
                              <w:r>
                                <w:t>Professor communicates “no action required”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Text Box 533"/>
                        <wps:cNvSpPr txBox="1">
                          <a:spLocks noChangeArrowheads="1"/>
                        </wps:cNvSpPr>
                        <wps:spPr bwMode="auto">
                          <a:xfrm>
                            <a:off x="37338" y="3962"/>
                            <a:ext cx="12344" cy="701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325B" w:rsidRDefault="0099325B" w:rsidP="00560811">
                              <w:r>
                                <w:t>Professor decides whether violation occurred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Text Box 534"/>
                        <wps:cNvSpPr txBox="1">
                          <a:spLocks noChangeArrowheads="1"/>
                        </wps:cNvSpPr>
                        <wps:spPr bwMode="auto">
                          <a:xfrm>
                            <a:off x="37490" y="14782"/>
                            <a:ext cx="11201" cy="8763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325B" w:rsidRDefault="0099325B" w:rsidP="00560811">
                              <w:r>
                                <w:t>Professor meets with student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Text Box 535"/>
                        <wps:cNvSpPr txBox="1">
                          <a:spLocks noChangeArrowheads="1"/>
                        </wps:cNvSpPr>
                        <wps:spPr bwMode="auto">
                          <a:xfrm>
                            <a:off x="21031" y="14935"/>
                            <a:ext cx="11201" cy="8763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325B" w:rsidRDefault="0099325B" w:rsidP="00560811">
                              <w:r>
                                <w:t>Professor checks records for priors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Text Box 536"/>
                        <wps:cNvSpPr txBox="1">
                          <a:spLocks noChangeArrowheads="1"/>
                        </wps:cNvSpPr>
                        <wps:spPr bwMode="auto">
                          <a:xfrm>
                            <a:off x="6400" y="31851"/>
                            <a:ext cx="11202" cy="8763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325B" w:rsidRDefault="0099325B" w:rsidP="00560811">
                              <w:r>
                                <w:t>Professor communicates with academic integrity board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Text Box 537"/>
                        <wps:cNvSpPr txBox="1">
                          <a:spLocks noChangeArrowheads="1"/>
                        </wps:cNvSpPr>
                        <wps:spPr bwMode="auto">
                          <a:xfrm>
                            <a:off x="20726" y="26289"/>
                            <a:ext cx="10516" cy="3505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325B" w:rsidRDefault="0099325B" w:rsidP="00560811">
                              <w:r>
                                <w:t>Priors exist?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Text Box 538"/>
                        <wps:cNvSpPr txBox="1">
                          <a:spLocks noChangeArrowheads="1"/>
                        </wps:cNvSpPr>
                        <wps:spPr bwMode="auto">
                          <a:xfrm>
                            <a:off x="37261" y="30251"/>
                            <a:ext cx="12650" cy="8763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325B" w:rsidRDefault="0099325B" w:rsidP="00560811">
                              <w:r>
                                <w:t xml:space="preserve">Professor requests approval from </w:t>
                              </w:r>
                              <w:proofErr w:type="spellStart"/>
                              <w:r>
                                <w:t>dept</w:t>
                              </w:r>
                              <w:proofErr w:type="spellEnd"/>
                              <w:r>
                                <w:t xml:space="preserve"> chair for penalty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Text Box 539"/>
                        <wps:cNvSpPr txBox="1">
                          <a:spLocks noChangeArrowheads="1"/>
                        </wps:cNvSpPr>
                        <wps:spPr bwMode="auto">
                          <a:xfrm>
                            <a:off x="6172" y="43129"/>
                            <a:ext cx="11201" cy="2972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325B" w:rsidRDefault="0099325B" w:rsidP="00560811">
                              <w:r>
                                <w:t>Hearing held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Text Box 543"/>
                        <wps:cNvSpPr txBox="1">
                          <a:spLocks noChangeArrowheads="1"/>
                        </wps:cNvSpPr>
                        <wps:spPr bwMode="auto">
                          <a:xfrm>
                            <a:off x="33756" y="42062"/>
                            <a:ext cx="12116" cy="8763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325B" w:rsidRDefault="0099325B" w:rsidP="00560811">
                              <w:r>
                                <w:t>Professor communicates with student penalty imposed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Text Box 544"/>
                        <wps:cNvSpPr txBox="1">
                          <a:spLocks noChangeArrowheads="1"/>
                        </wps:cNvSpPr>
                        <wps:spPr bwMode="auto">
                          <a:xfrm>
                            <a:off x="17449" y="50825"/>
                            <a:ext cx="12421" cy="4648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325B" w:rsidRDefault="0099325B" w:rsidP="00560811">
                              <w:r>
                                <w:t>Student accepts penalty?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Text Box 545"/>
                        <wps:cNvSpPr txBox="1">
                          <a:spLocks noChangeArrowheads="1"/>
                        </wps:cNvSpPr>
                        <wps:spPr bwMode="auto">
                          <a:xfrm>
                            <a:off x="17983" y="58369"/>
                            <a:ext cx="10515" cy="3505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325B" w:rsidRDefault="0099325B" w:rsidP="00560811">
                              <w:r>
                                <w:t>Case closed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Elbow Connector 546"/>
                        <wps:cNvCnPr>
                          <a:cxnSpLocks noChangeShapeType="1"/>
                        </wps:cNvCnPr>
                        <wps:spPr bwMode="auto">
                          <a:xfrm flipH="1">
                            <a:off x="17754" y="3200"/>
                            <a:ext cx="5258" cy="7087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254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Elbow Connector 547"/>
                        <wps:cNvCnPr>
                          <a:cxnSpLocks noChangeShapeType="1"/>
                        </wps:cNvCnPr>
                        <wps:spPr bwMode="auto">
                          <a:xfrm>
                            <a:off x="31623" y="3429"/>
                            <a:ext cx="5943" cy="4191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254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Straight Arrow Connector 548"/>
                        <wps:cNvCnPr>
                          <a:cxnSpLocks noChangeShapeType="1"/>
                        </wps:cNvCnPr>
                        <wps:spPr bwMode="auto">
                          <a:xfrm>
                            <a:off x="42976" y="10820"/>
                            <a:ext cx="0" cy="4267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Straight Arrow Connector 549"/>
                        <wps:cNvCnPr>
                          <a:cxnSpLocks noChangeShapeType="1"/>
                        </wps:cNvCnPr>
                        <wps:spPr bwMode="auto">
                          <a:xfrm flipH="1">
                            <a:off x="32156" y="19202"/>
                            <a:ext cx="5334" cy="457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Straight Arrow Connector 550"/>
                        <wps:cNvCnPr>
                          <a:cxnSpLocks noChangeShapeType="1"/>
                        </wps:cNvCnPr>
                        <wps:spPr bwMode="auto">
                          <a:xfrm flipH="1">
                            <a:off x="11811" y="28346"/>
                            <a:ext cx="8839" cy="3505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Straight Arrow Connector 551"/>
                        <wps:cNvCnPr>
                          <a:cxnSpLocks noChangeShapeType="1"/>
                        </wps:cNvCnPr>
                        <wps:spPr bwMode="auto">
                          <a:xfrm>
                            <a:off x="31242" y="28346"/>
                            <a:ext cx="10591" cy="1753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Straight Arrow Connector 552"/>
                        <wps:cNvCnPr>
                          <a:cxnSpLocks noChangeShapeType="1"/>
                        </wps:cNvCnPr>
                        <wps:spPr bwMode="auto">
                          <a:xfrm>
                            <a:off x="11887" y="40386"/>
                            <a:ext cx="0" cy="2667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Straight Arrow Connector 553"/>
                        <wps:cNvCnPr>
                          <a:cxnSpLocks noChangeShapeType="1"/>
                        </wps:cNvCnPr>
                        <wps:spPr bwMode="auto">
                          <a:xfrm flipH="1">
                            <a:off x="26212" y="23622"/>
                            <a:ext cx="381" cy="2819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Straight Arrow Connector 554"/>
                        <wps:cNvCnPr>
                          <a:cxnSpLocks noChangeShapeType="1"/>
                        </wps:cNvCnPr>
                        <wps:spPr bwMode="auto">
                          <a:xfrm>
                            <a:off x="42824" y="39014"/>
                            <a:ext cx="0" cy="3048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Text Box 555"/>
                        <wps:cNvSpPr txBox="1">
                          <a:spLocks noChangeArrowheads="1"/>
                        </wps:cNvSpPr>
                        <wps:spPr bwMode="auto">
                          <a:xfrm>
                            <a:off x="14401" y="27279"/>
                            <a:ext cx="4877" cy="29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325B" w:rsidRDefault="0099325B" w:rsidP="00560811">
                              <w:r>
                                <w:t>Yes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Text Box 556"/>
                        <wps:cNvSpPr txBox="1">
                          <a:spLocks noChangeArrowheads="1"/>
                        </wps:cNvSpPr>
                        <wps:spPr bwMode="auto">
                          <a:xfrm>
                            <a:off x="32842" y="26289"/>
                            <a:ext cx="4877" cy="29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325B" w:rsidRDefault="0099325B" w:rsidP="00560811">
                              <w:r>
                                <w:t>No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Straight Arrow Connector 557"/>
                        <wps:cNvCnPr>
                          <a:cxnSpLocks noChangeShapeType="1"/>
                        </wps:cNvCnPr>
                        <wps:spPr bwMode="auto">
                          <a:xfrm>
                            <a:off x="17297" y="44805"/>
                            <a:ext cx="16840" cy="1829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Straight Arrow Connector 558"/>
                        <wps:cNvCnPr>
                          <a:cxnSpLocks noChangeShapeType="1"/>
                        </wps:cNvCnPr>
                        <wps:spPr bwMode="auto">
                          <a:xfrm flipH="1">
                            <a:off x="29794" y="51054"/>
                            <a:ext cx="10287" cy="1905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Text Box 56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58597"/>
                            <a:ext cx="12420" cy="3125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325B" w:rsidRDefault="0099325B" w:rsidP="00560811">
                              <w:r>
                                <w:t>Student appeals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Elbow Connector 561"/>
                        <wps:cNvCnPr>
                          <a:cxnSpLocks noChangeShapeType="1"/>
                        </wps:cNvCnPr>
                        <wps:spPr bwMode="auto">
                          <a:xfrm flipH="1">
                            <a:off x="6172" y="53263"/>
                            <a:ext cx="11277" cy="5258"/>
                          </a:xfrm>
                          <a:prstGeom prst="bentConnector3">
                            <a:avLst>
                              <a:gd name="adj1" fmla="val 101352"/>
                            </a:avLst>
                          </a:prstGeom>
                          <a:noFill/>
                          <a:ln w="254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" name="Text Box 562"/>
                        <wps:cNvSpPr txBox="1">
                          <a:spLocks noChangeArrowheads="1"/>
                        </wps:cNvSpPr>
                        <wps:spPr bwMode="auto">
                          <a:xfrm>
                            <a:off x="22860" y="55397"/>
                            <a:ext cx="4876" cy="29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325B" w:rsidRDefault="0099325B" w:rsidP="00560811">
                              <w:r>
                                <w:t>Yes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Text Box 563"/>
                        <wps:cNvSpPr txBox="1">
                          <a:spLocks noChangeArrowheads="1"/>
                        </wps:cNvSpPr>
                        <wps:spPr bwMode="auto">
                          <a:xfrm>
                            <a:off x="7924" y="50749"/>
                            <a:ext cx="4877" cy="29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325B" w:rsidRDefault="0099325B" w:rsidP="00560811">
                              <w:r>
                                <w:t>No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id="Group 564" o:spid="_x0000_s1102" style="position:absolute;margin-left:-34.05pt;margin-top:10.05pt;width:443.2pt;height:646.8pt;z-index:251666432" coordsize="49911,618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">
                <v:shape id="Text Box 530" o:spid="_x0000_s1103" type="#_x0000_t202" style="position:absolute;left:22783;width:8687;height:6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" filled="f" strokeweight="2pt">
                  <v:textbox>
                    <w:txbxContent>
                      <w:p w:rsidR="0099325B" w:rsidRDefault="0099325B" w:rsidP="00560811">
                        <w:r>
                          <w:t>Cheating or plagiarism suspected</w:t>
                        </w:r>
                      </w:p>
                    </w:txbxContent>
                  </v:textbox>
                </v:shape>
                <v:shape id="Text Box 532" o:spid="_x0000_s1104" type="#_x0000_t202" style="position:absolute;left:6477;top:5638;width:11201;height:8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" filled="f" strokeweight="2pt">
                  <v:textbox>
                    <w:txbxContent>
                      <w:p w:rsidR="0099325B" w:rsidRDefault="0099325B" w:rsidP="00560811">
                        <w:r>
                          <w:t>Professor communicates “no action required”</w:t>
                        </w:r>
                      </w:p>
                    </w:txbxContent>
                  </v:textbox>
                </v:shape>
                <v:shape id="Text Box 533" o:spid="_x0000_s1105" type="#_x0000_t202" style="position:absolute;left:37338;top:3962;width:12344;height:70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" filled="f" strokeweight="2pt">
                  <v:textbox>
                    <w:txbxContent>
                      <w:p w:rsidR="0099325B" w:rsidRDefault="0099325B" w:rsidP="00560811">
                        <w:r>
                          <w:t>Professor decides whether violation occurred</w:t>
                        </w:r>
                      </w:p>
                    </w:txbxContent>
                  </v:textbox>
                </v:shape>
                <v:shape id="Text Box 534" o:spid="_x0000_s1106" type="#_x0000_t202" style="position:absolute;left:37490;top:14782;width:11201;height:8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" filled="f" strokeweight="2pt">
                  <v:textbox>
                    <w:txbxContent>
                      <w:p w:rsidR="0099325B" w:rsidRDefault="0099325B" w:rsidP="00560811">
                        <w:r>
                          <w:t>Professor meets with student</w:t>
                        </w:r>
                      </w:p>
                    </w:txbxContent>
                  </v:textbox>
                </v:shape>
                <v:shape id="Text Box 535" o:spid="_x0000_s1107" type="#_x0000_t202" style="position:absolute;left:21031;top:14935;width:11201;height:8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" filled="f" strokeweight="2pt">
                  <v:textbox>
                    <w:txbxContent>
                      <w:p w:rsidR="0099325B" w:rsidRDefault="0099325B" w:rsidP="00560811">
                        <w:r>
                          <w:t>Professor checks records for priors</w:t>
                        </w:r>
                      </w:p>
                    </w:txbxContent>
                  </v:textbox>
                </v:shape>
                <v:shape id="Text Box 536" o:spid="_x0000_s1108" type="#_x0000_t202" style="position:absolute;left:6400;top:31851;width:11202;height:8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" filled="f" strokeweight="2pt">
                  <v:textbox>
                    <w:txbxContent>
                      <w:p w:rsidR="0099325B" w:rsidRDefault="0099325B" w:rsidP="00560811">
                        <w:r>
                          <w:t>Professor communicates with academic integrity board</w:t>
                        </w:r>
                      </w:p>
                    </w:txbxContent>
                  </v:textbox>
                </v:shape>
                <v:shape id="Text Box 537" o:spid="_x0000_s1109" type="#_x0000_t202" style="position:absolute;left:20726;top:26289;width:10516;height:35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" filled="f" strokeweight="2pt">
                  <v:textbox>
                    <w:txbxContent>
                      <w:p w:rsidR="0099325B" w:rsidRDefault="0099325B" w:rsidP="00560811">
                        <w:r>
                          <w:t>Priors exist?</w:t>
                        </w:r>
                      </w:p>
                    </w:txbxContent>
                  </v:textbox>
                </v:shape>
                <v:shape id="Text Box 538" o:spid="_x0000_s1110" type="#_x0000_t202" style="position:absolute;left:37261;top:30251;width:12650;height:8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" filled="f" strokeweight="2pt">
                  <v:textbox>
                    <w:txbxContent>
                      <w:p w:rsidR="0099325B" w:rsidRDefault="0099325B" w:rsidP="00560811">
                        <w:r>
                          <w:t>Professor requests approval from dept chair for penalty</w:t>
                        </w:r>
                      </w:p>
                    </w:txbxContent>
                  </v:textbox>
                </v:shape>
                <v:shape id="Text Box 539" o:spid="_x0000_s1111" type="#_x0000_t202" style="position:absolute;left:6172;top:43129;width:11201;height:29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" filled="f" strokeweight="2pt">
                  <v:textbox>
                    <w:txbxContent>
                      <w:p w:rsidR="0099325B" w:rsidRDefault="0099325B" w:rsidP="00560811">
                        <w:r>
                          <w:t>Hearing held</w:t>
                        </w:r>
                      </w:p>
                    </w:txbxContent>
                  </v:textbox>
                </v:shape>
                <v:shape id="Text Box 543" o:spid="_x0000_s1112" type="#_x0000_t202" style="position:absolute;left:33756;top:42062;width:12116;height:8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" filled="f" strokeweight="2pt">
                  <v:textbox>
                    <w:txbxContent>
                      <w:p w:rsidR="0099325B" w:rsidRDefault="0099325B" w:rsidP="00560811">
                        <w:r>
                          <w:t>Professor communicates with student penalty imposed</w:t>
                        </w:r>
                      </w:p>
                    </w:txbxContent>
                  </v:textbox>
                </v:shape>
                <v:shape id="Text Box 544" o:spid="_x0000_s1113" type="#_x0000_t202" style="position:absolute;left:17449;top:50825;width:12421;height:46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" filled="f" strokeweight="2pt">
                  <v:textbox>
                    <w:txbxContent>
                      <w:p w:rsidR="0099325B" w:rsidRDefault="0099325B" w:rsidP="00560811">
                        <w:r>
                          <w:t>Student accepts penalty?</w:t>
                        </w:r>
                      </w:p>
                    </w:txbxContent>
                  </v:textbox>
                </v:shape>
                <v:shape id="Text Box 545" o:spid="_x0000_s1114" type="#_x0000_t202" style="position:absolute;left:17983;top:58369;width:10515;height:35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" filled="f" strokeweight="2pt">
                  <v:textbox>
                    <w:txbxContent>
                      <w:p w:rsidR="0099325B" w:rsidRDefault="0099325B" w:rsidP="00560811">
                        <w:r>
                          <w:t>Case closed</w:t>
                        </w:r>
                      </w:p>
                    </w:txbxContent>
                  </v:textbox>
                </v:shape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Elbow Connector 546" o:spid="_x0000_s1115" type="#_x0000_t34" style="position:absolute;left:17754;top:3200;width:5258;height:7087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" strokecolor="black [3213]" strokeweight="2pt">
                  <v:stroke endarrow="block"/>
                </v:shape>
                <v:shape id="Elbow Connector 547" o:spid="_x0000_s1116" type="#_x0000_t34" style="position:absolute;left:31623;top:3429;width:5943;height:4191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" strokecolor="black [3213]" strokeweight="2pt">
                  <v:stroke endarrow="block"/>
                </v:shape>
                <v:shape id="Straight Arrow Connector 548" o:spid="_x0000_s1117" type="#_x0000_t32" style="position:absolute;left:42976;top:10820;width:0;height:42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" strokecolor="black [3213]" strokeweight="2pt">
                  <v:stroke endarrow="block"/>
                </v:shape>
                <v:shape id="Straight Arrow Connector 549" o:spid="_x0000_s1118" type="#_x0000_t32" style="position:absolute;left:32156;top:19202;width:5334;height:45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" strokecolor="black [3213]" strokeweight="2pt">
                  <v:stroke endarrow="block"/>
                </v:shape>
                <v:shape id="Straight Arrow Connector 550" o:spid="_x0000_s1119" type="#_x0000_t32" style="position:absolute;left:11811;top:28346;width:8839;height:350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" strokecolor="black [3213]" strokeweight="2pt">
                  <v:stroke endarrow="block"/>
                </v:shape>
                <v:shape id="Straight Arrow Connector 551" o:spid="_x0000_s1120" type="#_x0000_t32" style="position:absolute;left:31242;top:28346;width:10591;height:175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" strokecolor="black [3213]" strokeweight="2pt">
                  <v:stroke endarrow="block"/>
                </v:shape>
                <v:shape id="Straight Arrow Connector 552" o:spid="_x0000_s1121" type="#_x0000_t32" style="position:absolute;left:11887;top:40386;width:0;height:26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" strokecolor="black [3213]" strokeweight="2pt">
                  <v:stroke endarrow="block"/>
                </v:shape>
                <v:shape id="Straight Arrow Connector 553" o:spid="_x0000_s1122" type="#_x0000_t32" style="position:absolute;left:26212;top:23622;width:381;height:2819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" strokecolor="black [3213]" strokeweight="2pt">
                  <v:stroke endarrow="block"/>
                </v:shape>
                <v:shape id="Straight Arrow Connector 554" o:spid="_x0000_s1123" type="#_x0000_t32" style="position:absolute;left:42824;top:39014;width:0;height:304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" strokecolor="black [3213]" strokeweight="2pt">
                  <v:stroke endarrow="block"/>
                </v:shape>
                <v:shape id="Text Box 555" o:spid="_x0000_s1124" type="#_x0000_t202" style="position:absolute;left:14401;top:27279;width:4877;height:29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" filled="f" stroked="f" strokeweight="2pt">
                  <v:textbox>
                    <w:txbxContent>
                      <w:p w:rsidR="0099325B" w:rsidRDefault="0099325B" w:rsidP="00560811">
                        <w:r>
                          <w:t>Yes</w:t>
                        </w:r>
                      </w:p>
                    </w:txbxContent>
                  </v:textbox>
                </v:shape>
                <v:shape id="Text Box 556" o:spid="_x0000_s1125" type="#_x0000_t202" style="position:absolute;left:32842;top:26289;width:4877;height:29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" filled="f" stroked="f" strokeweight="2pt">
                  <v:textbox>
                    <w:txbxContent>
                      <w:p w:rsidR="0099325B" w:rsidRDefault="0099325B" w:rsidP="00560811">
                        <w:r>
                          <w:t>No</w:t>
                        </w:r>
                      </w:p>
                    </w:txbxContent>
                  </v:textbox>
                </v:shape>
                <v:shape id="Straight Arrow Connector 557" o:spid="_x0000_s1126" type="#_x0000_t32" style="position:absolute;left:17297;top:44805;width:16840;height:182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" strokecolor="black [3213]" strokeweight="2pt">
                  <v:stroke endarrow="block"/>
                </v:shape>
                <v:shape id="Straight Arrow Connector 558" o:spid="_x0000_s1127" type="#_x0000_t32" style="position:absolute;left:29794;top:51054;width:10287;height:190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" strokecolor="black [3213]" strokeweight="2pt">
                  <v:stroke endarrow="block"/>
                </v:shape>
                <v:shape id="Text Box 560" o:spid="_x0000_s1128" type="#_x0000_t202" style="position:absolute;top:58597;width:12420;height:31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" filled="f" strokeweight="2pt">
                  <v:textbox>
                    <w:txbxContent>
                      <w:p w:rsidR="0099325B" w:rsidRDefault="0099325B" w:rsidP="00560811">
                        <w:r>
                          <w:t>Student appeals</w:t>
                        </w:r>
                      </w:p>
                    </w:txbxContent>
                  </v:textbox>
                </v:shape>
                <v:shape id="Elbow Connector 561" o:spid="_x0000_s1129" type="#_x0000_t34" style="position:absolute;left:6172;top:53263;width:11277;height:5258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" adj="21892" strokecolor="black [3213]" strokeweight="2pt">
                  <v:stroke endarrow="block"/>
                </v:shape>
                <v:shape id="Text Box 562" o:spid="_x0000_s1130" type="#_x0000_t202" style="position:absolute;left:22860;top:55397;width:4876;height:29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" filled="f" stroked="f" strokeweight="2pt">
                  <v:textbox>
                    <w:txbxContent>
                      <w:p w:rsidR="0099325B" w:rsidRDefault="0099325B" w:rsidP="00560811">
                        <w:r>
                          <w:t>Yes</w:t>
                        </w:r>
                      </w:p>
                    </w:txbxContent>
                  </v:textbox>
                </v:shape>
                <v:shape id="Text Box 563" o:spid="_x0000_s1131" type="#_x0000_t202" style="position:absolute;left:7924;top:50749;width:4877;height:29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" filled="f" stroked="f" strokeweight="2pt">
                  <v:textbox>
                    <w:txbxContent>
                      <w:p w:rsidR="0099325B" w:rsidRDefault="0099325B" w:rsidP="00560811">
                        <w:r>
                          <w:t>No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560811" w:rsidRDefault="00560811" w:rsidP="00B81221">
      <w:pPr>
        <w:pStyle w:val="CommentText"/>
        <w:spacing w:after="0"/>
        <w:rPr>
          <w:rFonts w:ascii="Times New Roman" w:hAnsi="Times New Roman" w:cs="Times New Roman"/>
          <w:sz w:val="24"/>
          <w:szCs w:val="24"/>
        </w:rPr>
      </w:pPr>
    </w:p>
    <w:p w:rsidR="00560811" w:rsidRDefault="00560811" w:rsidP="00B81221">
      <w:pPr>
        <w:pStyle w:val="CommentText"/>
        <w:spacing w:after="0"/>
        <w:rPr>
          <w:rFonts w:ascii="Times New Roman" w:hAnsi="Times New Roman" w:cs="Times New Roman"/>
          <w:sz w:val="24"/>
          <w:szCs w:val="24"/>
        </w:rPr>
      </w:pPr>
    </w:p>
    <w:p w:rsidR="00560811" w:rsidRDefault="00560811" w:rsidP="00B81221">
      <w:pPr>
        <w:pStyle w:val="CommentText"/>
        <w:spacing w:after="0"/>
        <w:rPr>
          <w:rFonts w:ascii="Times New Roman" w:hAnsi="Times New Roman" w:cs="Times New Roman"/>
          <w:sz w:val="24"/>
          <w:szCs w:val="24"/>
        </w:rPr>
      </w:pPr>
    </w:p>
    <w:p w:rsidR="00560811" w:rsidRDefault="00560811" w:rsidP="00B81221">
      <w:pPr>
        <w:pStyle w:val="CommentText"/>
        <w:spacing w:after="0"/>
        <w:rPr>
          <w:rFonts w:ascii="Times New Roman" w:hAnsi="Times New Roman" w:cs="Times New Roman"/>
          <w:sz w:val="24"/>
          <w:szCs w:val="24"/>
        </w:rPr>
      </w:pPr>
    </w:p>
    <w:p w:rsidR="00560811" w:rsidRDefault="00560811" w:rsidP="00B81221">
      <w:pPr>
        <w:pStyle w:val="CommentText"/>
        <w:spacing w:after="0"/>
        <w:rPr>
          <w:rFonts w:ascii="Times New Roman" w:hAnsi="Times New Roman" w:cs="Times New Roman"/>
          <w:sz w:val="24"/>
          <w:szCs w:val="24"/>
        </w:rPr>
      </w:pPr>
    </w:p>
    <w:p w:rsidR="00560811" w:rsidRDefault="00560811" w:rsidP="00B81221">
      <w:pPr>
        <w:pStyle w:val="CommentText"/>
        <w:spacing w:after="0"/>
        <w:rPr>
          <w:rFonts w:ascii="Times New Roman" w:hAnsi="Times New Roman" w:cs="Times New Roman"/>
          <w:sz w:val="24"/>
          <w:szCs w:val="24"/>
        </w:rPr>
      </w:pPr>
    </w:p>
    <w:p w:rsidR="00560811" w:rsidRDefault="00560811" w:rsidP="00B81221">
      <w:pPr>
        <w:pStyle w:val="CommentText"/>
        <w:spacing w:after="0"/>
        <w:rPr>
          <w:rFonts w:ascii="Times New Roman" w:hAnsi="Times New Roman" w:cs="Times New Roman"/>
          <w:sz w:val="24"/>
          <w:szCs w:val="24"/>
        </w:rPr>
      </w:pPr>
    </w:p>
    <w:p w:rsidR="00560811" w:rsidRDefault="00560811" w:rsidP="00B81221">
      <w:pPr>
        <w:pStyle w:val="CommentText"/>
        <w:spacing w:after="0"/>
        <w:rPr>
          <w:rFonts w:ascii="Times New Roman" w:hAnsi="Times New Roman" w:cs="Times New Roman"/>
          <w:sz w:val="24"/>
          <w:szCs w:val="24"/>
        </w:rPr>
      </w:pPr>
    </w:p>
    <w:p w:rsidR="00560811" w:rsidRDefault="00560811" w:rsidP="00B81221">
      <w:pPr>
        <w:pStyle w:val="CommentText"/>
        <w:spacing w:after="0"/>
        <w:rPr>
          <w:rFonts w:ascii="Times New Roman" w:hAnsi="Times New Roman" w:cs="Times New Roman"/>
          <w:sz w:val="24"/>
          <w:szCs w:val="24"/>
        </w:rPr>
      </w:pPr>
    </w:p>
    <w:p w:rsidR="00560811" w:rsidRDefault="00560811" w:rsidP="00B81221">
      <w:pPr>
        <w:pStyle w:val="CommentText"/>
        <w:spacing w:after="0"/>
        <w:rPr>
          <w:rFonts w:ascii="Times New Roman" w:hAnsi="Times New Roman" w:cs="Times New Roman"/>
          <w:sz w:val="24"/>
          <w:szCs w:val="24"/>
        </w:rPr>
      </w:pPr>
    </w:p>
    <w:p w:rsidR="00560811" w:rsidRDefault="00560811" w:rsidP="00B81221">
      <w:pPr>
        <w:pStyle w:val="CommentText"/>
        <w:spacing w:after="0"/>
        <w:rPr>
          <w:rFonts w:ascii="Times New Roman" w:hAnsi="Times New Roman" w:cs="Times New Roman"/>
          <w:sz w:val="24"/>
          <w:szCs w:val="24"/>
        </w:rPr>
      </w:pPr>
    </w:p>
    <w:p w:rsidR="00560811" w:rsidRDefault="00560811" w:rsidP="00B81221">
      <w:pPr>
        <w:pStyle w:val="CommentText"/>
        <w:spacing w:after="0"/>
        <w:rPr>
          <w:rFonts w:ascii="Times New Roman" w:hAnsi="Times New Roman" w:cs="Times New Roman"/>
          <w:sz w:val="24"/>
          <w:szCs w:val="24"/>
        </w:rPr>
      </w:pPr>
    </w:p>
    <w:p w:rsidR="00560811" w:rsidRDefault="00560811" w:rsidP="00B81221">
      <w:pPr>
        <w:pStyle w:val="CommentText"/>
        <w:spacing w:after="0"/>
        <w:rPr>
          <w:rFonts w:ascii="Times New Roman" w:hAnsi="Times New Roman" w:cs="Times New Roman"/>
          <w:sz w:val="24"/>
          <w:szCs w:val="24"/>
        </w:rPr>
      </w:pPr>
    </w:p>
    <w:p w:rsidR="00560811" w:rsidRDefault="00560811" w:rsidP="00B81221">
      <w:pPr>
        <w:pStyle w:val="CommentText"/>
        <w:spacing w:after="0"/>
        <w:rPr>
          <w:rFonts w:ascii="Times New Roman" w:hAnsi="Times New Roman" w:cs="Times New Roman"/>
          <w:sz w:val="24"/>
          <w:szCs w:val="24"/>
        </w:rPr>
      </w:pPr>
    </w:p>
    <w:p w:rsidR="00560811" w:rsidRDefault="00560811" w:rsidP="00B81221">
      <w:pPr>
        <w:pStyle w:val="CommentText"/>
        <w:spacing w:after="0"/>
        <w:rPr>
          <w:rFonts w:ascii="Times New Roman" w:hAnsi="Times New Roman" w:cs="Times New Roman"/>
          <w:sz w:val="24"/>
          <w:szCs w:val="24"/>
        </w:rPr>
      </w:pPr>
    </w:p>
    <w:p w:rsidR="00560811" w:rsidRDefault="00560811" w:rsidP="00B81221">
      <w:pPr>
        <w:pStyle w:val="CommentText"/>
        <w:spacing w:after="0"/>
        <w:rPr>
          <w:rFonts w:ascii="Times New Roman" w:hAnsi="Times New Roman" w:cs="Times New Roman"/>
          <w:sz w:val="24"/>
          <w:szCs w:val="24"/>
        </w:rPr>
      </w:pPr>
    </w:p>
    <w:p w:rsidR="00560811" w:rsidRDefault="00560811" w:rsidP="00B81221">
      <w:pPr>
        <w:pStyle w:val="CommentText"/>
        <w:spacing w:after="0"/>
        <w:rPr>
          <w:rFonts w:ascii="Times New Roman" w:hAnsi="Times New Roman" w:cs="Times New Roman"/>
          <w:sz w:val="24"/>
          <w:szCs w:val="24"/>
        </w:rPr>
      </w:pPr>
    </w:p>
    <w:p w:rsidR="00560811" w:rsidRDefault="00560811" w:rsidP="00B81221">
      <w:pPr>
        <w:pStyle w:val="CommentText"/>
        <w:spacing w:after="0"/>
        <w:rPr>
          <w:rFonts w:ascii="Times New Roman" w:hAnsi="Times New Roman" w:cs="Times New Roman"/>
          <w:sz w:val="24"/>
          <w:szCs w:val="24"/>
        </w:rPr>
      </w:pPr>
    </w:p>
    <w:p w:rsidR="00560811" w:rsidRDefault="00560811" w:rsidP="00B81221">
      <w:pPr>
        <w:pStyle w:val="CommentText"/>
        <w:spacing w:after="0"/>
        <w:rPr>
          <w:rFonts w:ascii="Times New Roman" w:hAnsi="Times New Roman" w:cs="Times New Roman"/>
          <w:sz w:val="24"/>
          <w:szCs w:val="24"/>
        </w:rPr>
      </w:pPr>
    </w:p>
    <w:p w:rsidR="00560811" w:rsidRDefault="00560811" w:rsidP="00B81221">
      <w:pPr>
        <w:pStyle w:val="CommentText"/>
        <w:spacing w:after="0"/>
        <w:rPr>
          <w:rFonts w:ascii="Times New Roman" w:hAnsi="Times New Roman" w:cs="Times New Roman"/>
          <w:sz w:val="24"/>
          <w:szCs w:val="24"/>
        </w:rPr>
      </w:pPr>
    </w:p>
    <w:p w:rsidR="00560811" w:rsidRDefault="00560811" w:rsidP="00B81221">
      <w:pPr>
        <w:pStyle w:val="CommentText"/>
        <w:spacing w:after="0"/>
        <w:rPr>
          <w:rFonts w:ascii="Times New Roman" w:hAnsi="Times New Roman" w:cs="Times New Roman"/>
          <w:sz w:val="24"/>
          <w:szCs w:val="24"/>
        </w:rPr>
      </w:pPr>
    </w:p>
    <w:p w:rsidR="00560811" w:rsidRDefault="00560811" w:rsidP="00B81221">
      <w:pPr>
        <w:pStyle w:val="CommentText"/>
        <w:spacing w:after="0"/>
        <w:rPr>
          <w:rFonts w:ascii="Times New Roman" w:hAnsi="Times New Roman" w:cs="Times New Roman"/>
          <w:sz w:val="24"/>
          <w:szCs w:val="24"/>
        </w:rPr>
      </w:pPr>
    </w:p>
    <w:p w:rsidR="00560811" w:rsidRDefault="00560811" w:rsidP="00B81221">
      <w:pPr>
        <w:pStyle w:val="CommentText"/>
        <w:spacing w:after="0"/>
        <w:rPr>
          <w:rFonts w:ascii="Times New Roman" w:hAnsi="Times New Roman" w:cs="Times New Roman"/>
          <w:sz w:val="24"/>
          <w:szCs w:val="24"/>
        </w:rPr>
      </w:pPr>
    </w:p>
    <w:p w:rsidR="00560811" w:rsidRDefault="00560811" w:rsidP="00B81221">
      <w:pPr>
        <w:pStyle w:val="CommentText"/>
        <w:spacing w:after="0"/>
        <w:rPr>
          <w:rFonts w:ascii="Times New Roman" w:hAnsi="Times New Roman" w:cs="Times New Roman"/>
          <w:sz w:val="24"/>
          <w:szCs w:val="24"/>
        </w:rPr>
      </w:pPr>
    </w:p>
    <w:p w:rsidR="00560811" w:rsidRDefault="00560811" w:rsidP="00B81221">
      <w:pPr>
        <w:pStyle w:val="CommentText"/>
        <w:spacing w:after="0"/>
        <w:rPr>
          <w:rFonts w:ascii="Times New Roman" w:hAnsi="Times New Roman" w:cs="Times New Roman"/>
          <w:sz w:val="24"/>
          <w:szCs w:val="24"/>
        </w:rPr>
      </w:pPr>
    </w:p>
    <w:p w:rsidR="00560811" w:rsidRDefault="00560811" w:rsidP="00B81221">
      <w:pPr>
        <w:pStyle w:val="CommentText"/>
        <w:spacing w:after="0"/>
        <w:rPr>
          <w:rFonts w:ascii="Times New Roman" w:hAnsi="Times New Roman" w:cs="Times New Roman"/>
          <w:sz w:val="24"/>
          <w:szCs w:val="24"/>
        </w:rPr>
      </w:pPr>
    </w:p>
    <w:p w:rsidR="00560811" w:rsidRDefault="00560811" w:rsidP="00B81221">
      <w:pPr>
        <w:pStyle w:val="CommentText"/>
        <w:spacing w:after="0"/>
        <w:rPr>
          <w:rFonts w:ascii="Times New Roman" w:hAnsi="Times New Roman" w:cs="Times New Roman"/>
          <w:sz w:val="24"/>
          <w:szCs w:val="24"/>
        </w:rPr>
      </w:pPr>
    </w:p>
    <w:p w:rsidR="00560811" w:rsidRDefault="00560811" w:rsidP="00B81221">
      <w:pPr>
        <w:pStyle w:val="CommentText"/>
        <w:spacing w:after="0"/>
        <w:rPr>
          <w:rFonts w:ascii="Times New Roman" w:hAnsi="Times New Roman" w:cs="Times New Roman"/>
          <w:sz w:val="24"/>
          <w:szCs w:val="24"/>
        </w:rPr>
      </w:pPr>
    </w:p>
    <w:p w:rsidR="00560811" w:rsidRDefault="00560811" w:rsidP="00B81221">
      <w:pPr>
        <w:pStyle w:val="CommentText"/>
        <w:spacing w:after="0"/>
        <w:rPr>
          <w:rFonts w:ascii="Times New Roman" w:hAnsi="Times New Roman" w:cs="Times New Roman"/>
          <w:sz w:val="24"/>
          <w:szCs w:val="24"/>
        </w:rPr>
      </w:pPr>
    </w:p>
    <w:p w:rsidR="00560811" w:rsidRDefault="00755DE0" w:rsidP="00B81221">
      <w:pPr>
        <w:pStyle w:val="CommentText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299" distR="114299" simplePos="0" relativeHeight="251665408" behindDoc="0" locked="0" layoutInCell="1" allowOverlap="1">
                <wp:simplePos x="0" y="0"/>
                <wp:positionH relativeFrom="column">
                  <wp:posOffset>2811779</wp:posOffset>
                </wp:positionH>
                <wp:positionV relativeFrom="paragraph">
                  <wp:posOffset>120015</wp:posOffset>
                </wp:positionV>
                <wp:extent cx="0" cy="304800"/>
                <wp:effectExtent l="76200" t="0" r="57150" b="57150"/>
                <wp:wrapNone/>
                <wp:docPr id="559" name="Straight Arrow Connector 5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0480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A5E6315" id="Straight Arrow Connector 559" o:spid="_x0000_s1026" type="#_x0000_t32" style="position:absolute;margin-left:221.4pt;margin-top:9.45pt;width:0;height:24pt;z-index:2516654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" strokecolor="black [3213]" strokeweight="2pt">
                <v:stroke endarrow="block" joinstyle="miter"/>
                <o:lock v:ext="edit" shapetype="f"/>
              </v:shape>
            </w:pict>
          </mc:Fallback>
        </mc:AlternateContent>
      </w:r>
    </w:p>
    <w:p w:rsidR="00560811" w:rsidRDefault="00560811" w:rsidP="00B81221">
      <w:pPr>
        <w:pStyle w:val="CommentText"/>
        <w:spacing w:after="0"/>
        <w:rPr>
          <w:rFonts w:ascii="Times New Roman" w:hAnsi="Times New Roman" w:cs="Times New Roman"/>
          <w:sz w:val="24"/>
          <w:szCs w:val="24"/>
        </w:rPr>
      </w:pPr>
    </w:p>
    <w:p w:rsidR="00560811" w:rsidRDefault="00560811" w:rsidP="00B81221">
      <w:pPr>
        <w:pStyle w:val="CommentText"/>
        <w:spacing w:after="0"/>
        <w:rPr>
          <w:rFonts w:ascii="Times New Roman" w:hAnsi="Times New Roman" w:cs="Times New Roman"/>
          <w:sz w:val="24"/>
          <w:szCs w:val="24"/>
        </w:rPr>
      </w:pPr>
    </w:p>
    <w:p w:rsidR="00560811" w:rsidRDefault="00560811" w:rsidP="00B81221">
      <w:pPr>
        <w:pStyle w:val="CommentText"/>
        <w:spacing w:after="0"/>
        <w:rPr>
          <w:rFonts w:ascii="Times New Roman" w:hAnsi="Times New Roman" w:cs="Times New Roman"/>
          <w:sz w:val="24"/>
          <w:szCs w:val="24"/>
        </w:rPr>
      </w:pPr>
    </w:p>
    <w:p w:rsidR="00560811" w:rsidRDefault="00560811" w:rsidP="00B81221">
      <w:pPr>
        <w:pStyle w:val="CommentText"/>
        <w:spacing w:after="0"/>
        <w:rPr>
          <w:rFonts w:ascii="Times New Roman" w:hAnsi="Times New Roman" w:cs="Times New Roman"/>
          <w:sz w:val="24"/>
          <w:szCs w:val="24"/>
        </w:rPr>
      </w:pPr>
    </w:p>
    <w:p w:rsidR="0099325B" w:rsidRDefault="0099325B" w:rsidP="00B81221">
      <w:pPr>
        <w:spacing w:after="0"/>
      </w:pPr>
    </w:p>
    <w:p w:rsidR="00AE2805" w:rsidRDefault="00AE2805" w:rsidP="00B81221">
      <w:pPr>
        <w:spacing w:after="0"/>
      </w:pPr>
    </w:p>
    <w:p w:rsidR="00AE2805" w:rsidRDefault="00AE2805" w:rsidP="00B81221">
      <w:pPr>
        <w:spacing w:after="0"/>
      </w:pPr>
    </w:p>
    <w:p w:rsidR="00DD59C5" w:rsidRDefault="00DD59C5" w:rsidP="00B81221">
      <w:pPr>
        <w:spacing w:after="0"/>
      </w:pPr>
    </w:p>
    <w:p w:rsidR="00DD59C5" w:rsidRDefault="00DD59C5" w:rsidP="00B81221">
      <w:pPr>
        <w:spacing w:after="0"/>
      </w:pPr>
    </w:p>
    <w:p w:rsidR="00DD59C5" w:rsidRDefault="00DD59C5" w:rsidP="00B81221">
      <w:pPr>
        <w:spacing w:after="0"/>
      </w:pPr>
    </w:p>
    <w:p w:rsidR="00DD59C5" w:rsidRDefault="00DD59C5" w:rsidP="00B81221">
      <w:pPr>
        <w:spacing w:after="0"/>
      </w:pPr>
    </w:p>
    <w:p w:rsidR="00DD59C5" w:rsidRDefault="00DD59C5" w:rsidP="00B81221">
      <w:pPr>
        <w:spacing w:after="0"/>
      </w:pPr>
    </w:p>
    <w:p w:rsidR="00DD59C5" w:rsidRDefault="00DD59C5" w:rsidP="00B81221">
      <w:pPr>
        <w:spacing w:after="0"/>
      </w:pPr>
    </w:p>
    <w:p w:rsidR="0099325B" w:rsidRDefault="00B81221" w:rsidP="00B81221">
      <w:pPr>
        <w:spacing w:after="0"/>
      </w:pPr>
      <w:r>
        <w:lastRenderedPageBreak/>
        <w:t>Cognitive Domain: Comprehension</w:t>
      </w:r>
    </w:p>
    <w:p w:rsidR="00560811" w:rsidRDefault="00B81221" w:rsidP="00B81221">
      <w:pPr>
        <w:spacing w:after="0"/>
      </w:pPr>
      <w:r>
        <w:t>Difficulty Level: Medium</w:t>
      </w:r>
    </w:p>
    <w:p w:rsidR="00B144BC" w:rsidRPr="00B24625" w:rsidRDefault="00B144BC" w:rsidP="00B81221">
      <w:pPr>
        <w:spacing w:after="0"/>
      </w:pPr>
    </w:p>
    <w:p w:rsidR="00B144BC" w:rsidRDefault="00B144BC" w:rsidP="00755DE0">
      <w:pPr>
        <w:spacing w:after="0"/>
      </w:pPr>
    </w:p>
    <w:p w:rsidR="00941C15" w:rsidRDefault="00DD59C5" w:rsidP="00755DE0">
      <w:pPr>
        <w:spacing w:after="0"/>
      </w:pPr>
      <w:r>
        <w:t>1</w:t>
      </w:r>
      <w:r w:rsidR="00560811">
        <w:t>0</w:t>
      </w:r>
      <w:r w:rsidR="0099325B">
        <w:t>.</w:t>
      </w:r>
    </w:p>
    <w:p w:rsidR="00560811" w:rsidRDefault="00755DE0" w:rsidP="00B81221">
      <w:pPr>
        <w:pStyle w:val="CommentText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152400</wp:posOffset>
                </wp:positionH>
                <wp:positionV relativeFrom="paragraph">
                  <wp:posOffset>80010</wp:posOffset>
                </wp:positionV>
                <wp:extent cx="6050280" cy="3404235"/>
                <wp:effectExtent l="19050" t="3810" r="17145" b="20955"/>
                <wp:wrapNone/>
                <wp:docPr id="1" name="Group 5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50280" cy="3404235"/>
                          <a:chOff x="0" y="0"/>
                          <a:chExt cx="57454" cy="31191"/>
                        </a:xfrm>
                      </wpg:grpSpPr>
                      <wpg:grpSp>
                        <wpg:cNvPr id="2" name="Group 565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57454" cy="31191"/>
                            <a:chOff x="0" y="0"/>
                            <a:chExt cx="57454" cy="31191"/>
                          </a:xfrm>
                        </wpg:grpSpPr>
                        <wpg:grpSp>
                          <wpg:cNvPr id="3" name="Group 566"/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57454" cy="31191"/>
                              <a:chOff x="0" y="-641"/>
                              <a:chExt cx="57454" cy="31198"/>
                            </a:xfrm>
                          </wpg:grpSpPr>
                          <wpg:grpSp>
                            <wpg:cNvPr id="4" name="Group 567"/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-641"/>
                                <a:ext cx="57454" cy="31197"/>
                                <a:chOff x="0" y="-641"/>
                                <a:chExt cx="57454" cy="31198"/>
                              </a:xfrm>
                            </wpg:grpSpPr>
                            <wps:wsp>
                              <wps:cNvPr id="5" name="Text Box 56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8387" y="11582"/>
                                  <a:ext cx="9067" cy="6934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>
                                    <a:lumMod val="100000"/>
                                    <a:lumOff val="0"/>
                                  </a:schemeClr>
                                </a:solidFill>
                                <a:ln w="254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9325B" w:rsidRDefault="0099325B" w:rsidP="00560811">
                                    <w:r>
                                      <w:t>Customer complaints high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" name="Straight Arrow Connector 56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447" y="14325"/>
                                  <a:ext cx="46940" cy="45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540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 type="triangle" w="lg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Straight Arrow Connector 570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34747" y="14886"/>
                                  <a:ext cx="11735" cy="1082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540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" name="Straight Arrow Connector 571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6553" y="14401"/>
                                  <a:ext cx="11735" cy="1082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540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" name="Straight Arrow Connector 57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8270" y="4800"/>
                                  <a:ext cx="11049" cy="975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540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" name="Text Box 57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4307" y="152"/>
                                  <a:ext cx="9906" cy="4801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>
                                    <a:lumMod val="100000"/>
                                    <a:lumOff val="0"/>
                                  </a:schemeClr>
                                </a:solidFill>
                                <a:ln w="254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9325B" w:rsidRDefault="0099325B" w:rsidP="00560811">
                                    <w:r>
                                      <w:t>PEOPLE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Text Box 57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2080" y="25755"/>
                                  <a:ext cx="11430" cy="4801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>
                                    <a:lumMod val="100000"/>
                                    <a:lumOff val="0"/>
                                  </a:schemeClr>
                                </a:solidFill>
                                <a:ln w="254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9325B" w:rsidRDefault="0099325B" w:rsidP="00560811">
                                    <w:r>
                                      <w:t>MANAGEMENT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Text Box 57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14" y="25298"/>
                                  <a:ext cx="9449" cy="4801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>
                                    <a:lumMod val="100000"/>
                                    <a:lumOff val="0"/>
                                  </a:schemeClr>
                                </a:solidFill>
                                <a:ln w="254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9325B" w:rsidRDefault="0099325B" w:rsidP="00560811">
                                    <w:r>
                                      <w:t>METHODS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Text Box 57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200" y="0"/>
                                  <a:ext cx="9449" cy="4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>
                                    <a:lumMod val="100000"/>
                                    <a:lumOff val="0"/>
                                  </a:schemeClr>
                                </a:solidFill>
                                <a:ln w="254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9325B" w:rsidRDefault="0099325B" w:rsidP="00560811">
                                    <w:r>
                                      <w:t>MATERIALS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Straight Arrow Connector 57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24" y="4724"/>
                                  <a:ext cx="11659" cy="944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540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" name="Straight Arrow Connector 578"/>
                              <wps:cNvCnPr>
                                <a:cxnSpLocks noChangeShapeType="1"/>
                              </wps:cNvCnPr>
                              <wps:spPr bwMode="auto">
                                <a:xfrm flipH="1" flipV="1">
                                  <a:off x="32842" y="8610"/>
                                  <a:ext cx="11354" cy="22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540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6" name="Text Box 57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7261" y="6172"/>
                                  <a:ext cx="13793" cy="342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254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99325B" w:rsidRDefault="0099325B" w:rsidP="00560811">
                                    <w:r>
                                      <w:t xml:space="preserve">Workers untrained 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Text Box 580"/>
                              <wps:cNvSpPr txBox="1">
                                <a:spLocks noChangeArrowheads="1"/>
                              </wps:cNvSpPr>
                              <wps:spPr bwMode="auto">
                                <a:xfrm rot="-2528958">
                                  <a:off x="36146" y="-641"/>
                                  <a:ext cx="15094" cy="342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254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99325B" w:rsidRDefault="0099325B" w:rsidP="00560811">
                                    <w:r>
                                      <w:t>Trainer unmotivated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Text Box 58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1224" y="20650"/>
                                  <a:ext cx="16230" cy="342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254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99325B" w:rsidRDefault="0099325B" w:rsidP="00560811">
                                    <w:r>
                                      <w:t>Staffing levels low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Straight Arrow Connector 582"/>
                              <wps:cNvCnPr>
                                <a:cxnSpLocks noChangeShapeType="1"/>
                              </wps:cNvCnPr>
                              <wps:spPr bwMode="auto">
                                <a:xfrm flipH="1" flipV="1">
                                  <a:off x="38023" y="22936"/>
                                  <a:ext cx="11354" cy="228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540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" name="Text Box 58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2877" y="18592"/>
                                  <a:ext cx="12954" cy="342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254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99325B" w:rsidRDefault="0099325B" w:rsidP="00560811">
                                    <w:r>
                                      <w:t>Cleaning problems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Straight Arrow Connector 584"/>
                              <wps:cNvCnPr>
                                <a:cxnSpLocks noChangeShapeType="1"/>
                              </wps:cNvCnPr>
                              <wps:spPr bwMode="auto">
                                <a:xfrm flipH="1" flipV="1">
                                  <a:off x="10744" y="21640"/>
                                  <a:ext cx="11354" cy="22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540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2" name="Text Box 58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8" y="16230"/>
                                  <a:ext cx="16002" cy="342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254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99325B" w:rsidRDefault="0099325B" w:rsidP="00560811">
                                    <w:r>
                                      <w:t>Check-in process slow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Straight Arrow Connector 58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18973"/>
                                  <a:ext cx="13106" cy="45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540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4" name="Text Box 58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3639" y="6248"/>
                                  <a:ext cx="17374" cy="342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254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99325B" w:rsidRDefault="0099325B" w:rsidP="00560811">
                                    <w:r>
                                      <w:t>Linens need replacement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Straight Arrow Connector 588"/>
                              <wps:cNvCnPr>
                                <a:cxnSpLocks noChangeShapeType="1"/>
                              </wps:cNvCnPr>
                              <wps:spPr bwMode="auto">
                                <a:xfrm flipH="1" flipV="1">
                                  <a:off x="12801" y="8610"/>
                                  <a:ext cx="11354" cy="22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540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26" name="Straight Arrow Connector 58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6728" y="762"/>
                                <a:ext cx="8534" cy="7924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27" name="Text Box 59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9565" y="18211"/>
                              <a:ext cx="16231" cy="34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9325B" w:rsidRDefault="0099325B" w:rsidP="00560811">
                                <w:r>
                                  <w:t>Diwali noise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" name="Straight Arrow Connector 591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26365" y="20497"/>
                              <a:ext cx="11354" cy="229"/>
                            </a:xfrm>
                            <a:prstGeom prst="straightConnector1">
                              <a:avLst/>
                            </a:prstGeom>
                            <a:noFill/>
                            <a:ln w="2540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29" name="Straight Arrow Connector 592"/>
                        <wps:cNvCnPr>
                          <a:cxnSpLocks noChangeShapeType="1"/>
                        </wps:cNvCnPr>
                        <wps:spPr bwMode="auto">
                          <a:xfrm flipV="1">
                            <a:off x="20116" y="15163"/>
                            <a:ext cx="11735" cy="10818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Text Box 593"/>
                        <wps:cNvSpPr txBox="1">
                          <a:spLocks noChangeArrowheads="1"/>
                        </wps:cNvSpPr>
                        <wps:spPr bwMode="auto">
                          <a:xfrm>
                            <a:off x="16916" y="25069"/>
                            <a:ext cx="11430" cy="4800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9325B" w:rsidRDefault="0099325B" w:rsidP="00560811">
                              <w:r>
                                <w:t>ENVIRONMENT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id="Group 521" o:spid="_x0000_s1132" style="position:absolute;margin-left:12pt;margin-top:6.3pt;width:476.4pt;height:268.05pt;z-index:251667456" coordsize="57454,31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">
                <v:group id="Group 565" o:spid="_x0000_s1133" style="position:absolute;width:57454;height:31191" coordsize="57454,31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group id="Group 566" o:spid="_x0000_s1134" style="position:absolute;width:57454;height:31191" coordorigin=",-641" coordsize="57454,311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<v:group id="Group 567" o:spid="_x0000_s1135" style="position:absolute;top:-641;width:57454;height:31197" coordorigin=",-641" coordsize="57454,311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    <v:shape id="Text Box 568" o:spid="_x0000_s1136" type="#_x0000_t202" style="position:absolute;left:48387;top:11582;width:9067;height:69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" fillcolor="white [3201]" strokeweight="2pt">
                        <v:textbox>
                          <w:txbxContent>
                            <w:p w:rsidR="0099325B" w:rsidRDefault="0099325B" w:rsidP="00560811">
                              <w:r>
                                <w:t>Customer complaints high</w:t>
                              </w:r>
                            </w:p>
                          </w:txbxContent>
                        </v:textbox>
                      </v:shape>
                      <v:shape id="Straight Arrow Connector 569" o:spid="_x0000_s1137" type="#_x0000_t32" style="position:absolute;left:1447;top:14325;width:46940;height:4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" strokecolor="black [3213]" strokeweight="2pt">
                        <v:stroke endarrow="block" endarrowwidth="wide"/>
                      </v:shape>
                      <v:shape id="Straight Arrow Connector 570" o:spid="_x0000_s1138" type="#_x0000_t32" style="position:absolute;left:34747;top:14886;width:11735;height:1082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" strokecolor="black [3213]" strokeweight="2pt">
                        <v:stroke endarrow="block"/>
                      </v:shape>
                      <v:shape id="Straight Arrow Connector 571" o:spid="_x0000_s1139" type="#_x0000_t32" style="position:absolute;left:6553;top:14401;width:11735;height:1082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" strokecolor="black [3213]" strokeweight="2pt">
                        <v:stroke endarrow="block"/>
                      </v:shape>
                      <v:shape id="Straight Arrow Connector 572" o:spid="_x0000_s1140" type="#_x0000_t32" style="position:absolute;left:28270;top:4800;width:11049;height:975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" strokecolor="black [3213]" strokeweight="2pt">
                        <v:stroke endarrow="block"/>
                      </v:shape>
                      <v:shape id="Text Box 573" o:spid="_x0000_s1141" type="#_x0000_t202" style="position:absolute;left:24307;top:152;width:9906;height:48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" fillcolor="white [3201]" strokeweight="2pt">
                        <v:textbox>
                          <w:txbxContent>
                            <w:p w:rsidR="0099325B" w:rsidRDefault="0099325B" w:rsidP="00560811">
                              <w:r>
                                <w:t>PEOPLE</w:t>
                              </w:r>
                            </w:p>
                          </w:txbxContent>
                        </v:textbox>
                      </v:shape>
                      <v:shape id="Text Box 574" o:spid="_x0000_s1142" type="#_x0000_t202" style="position:absolute;left:32080;top:25755;width:11430;height:48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" fillcolor="white [3201]" strokeweight="2pt">
                        <v:textbox>
                          <w:txbxContent>
                            <w:p w:rsidR="0099325B" w:rsidRDefault="0099325B" w:rsidP="00560811">
                              <w:r>
                                <w:t>MANAGEMENT</w:t>
                              </w:r>
                            </w:p>
                          </w:txbxContent>
                        </v:textbox>
                      </v:shape>
                      <v:shape id="Text Box 575" o:spid="_x0000_s1143" type="#_x0000_t202" style="position:absolute;left:914;top:25298;width:9449;height:48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" fillcolor="white [3201]" strokeweight="2pt">
                        <v:textbox>
                          <w:txbxContent>
                            <w:p w:rsidR="0099325B" w:rsidRDefault="0099325B" w:rsidP="00560811">
                              <w:r>
                                <w:t>METHODS</w:t>
                              </w:r>
                            </w:p>
                          </w:txbxContent>
                        </v:textbox>
                      </v:shape>
                      <v:shape id="Text Box 576" o:spid="_x0000_s1144" type="#_x0000_t202" style="position:absolute;left:3200;width:9449;height:4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" fillcolor="white [3201]" strokeweight="2pt">
                        <v:textbox>
                          <w:txbxContent>
                            <w:p w:rsidR="0099325B" w:rsidRDefault="0099325B" w:rsidP="00560811">
                              <w:r>
                                <w:t>MATERIALS</w:t>
                              </w:r>
                            </w:p>
                          </w:txbxContent>
                        </v:textbox>
                      </v:shape>
                      <v:shape id="Straight Arrow Connector 577" o:spid="_x0000_s1145" type="#_x0000_t32" style="position:absolute;left:7924;top:4724;width:11659;height:944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" strokecolor="black [3213]" strokeweight="2pt">
                        <v:stroke endarrow="block"/>
                      </v:shape>
                      <v:shape id="Straight Arrow Connector 578" o:spid="_x0000_s1146" type="#_x0000_t32" style="position:absolute;left:32842;top:8610;width:11354;height:229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" strokecolor="black [3213]" strokeweight="2pt">
                        <v:stroke endarrow="block"/>
                      </v:shape>
                      <v:shape id="Text Box 579" o:spid="_x0000_s1147" type="#_x0000_t202" style="position:absolute;left:37261;top:6172;width:13793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" filled="f" stroked="f" strokeweight="2pt">
                        <v:textbox>
                          <w:txbxContent>
                            <w:p w:rsidR="0099325B" w:rsidRDefault="0099325B" w:rsidP="00560811">
                              <w:r>
                                <w:t xml:space="preserve">Workers untrained </w:t>
                              </w:r>
                            </w:p>
                          </w:txbxContent>
                        </v:textbox>
                      </v:shape>
                      <v:shape id="Text Box 580" o:spid="_x0000_s1148" type="#_x0000_t202" style="position:absolute;left:36146;top:-641;width:15094;height:3428;rotation:-2762297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" filled="f" stroked="f" strokeweight="2pt">
                        <v:textbox>
                          <w:txbxContent>
                            <w:p w:rsidR="0099325B" w:rsidRDefault="0099325B" w:rsidP="00560811">
                              <w:r>
                                <w:t>Trainer unmotivated</w:t>
                              </w:r>
                            </w:p>
                          </w:txbxContent>
                        </v:textbox>
                      </v:shape>
                      <v:shape id="Text Box 581" o:spid="_x0000_s1149" type="#_x0000_t202" style="position:absolute;left:41224;top:20650;width:16230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" filled="f" stroked="f" strokeweight="2pt">
                        <v:textbox>
                          <w:txbxContent>
                            <w:p w:rsidR="0099325B" w:rsidRDefault="0099325B" w:rsidP="00560811">
                              <w:r>
                                <w:t>Staffing levels low</w:t>
                              </w:r>
                            </w:p>
                          </w:txbxContent>
                        </v:textbox>
                      </v:shape>
                      <v:shape id="Straight Arrow Connector 582" o:spid="_x0000_s1150" type="#_x0000_t32" style="position:absolute;left:38023;top:22936;width:11354;height:228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" strokecolor="black [3213]" strokeweight="2pt">
                        <v:stroke endarrow="block"/>
                      </v:shape>
                      <v:shape id="Text Box 583" o:spid="_x0000_s1151" type="#_x0000_t202" style="position:absolute;left:12877;top:18592;width:12954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" filled="f" stroked="f" strokeweight="2pt">
                        <v:textbox>
                          <w:txbxContent>
                            <w:p w:rsidR="0099325B" w:rsidRDefault="0099325B" w:rsidP="00560811">
                              <w:r>
                                <w:t>Cleaning problems</w:t>
                              </w:r>
                            </w:p>
                          </w:txbxContent>
                        </v:textbox>
                      </v:shape>
                      <v:shape id="Straight Arrow Connector 584" o:spid="_x0000_s1152" type="#_x0000_t32" style="position:absolute;left:10744;top:21640;width:11354;height:229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" strokecolor="black [3213]" strokeweight="2pt">
                        <v:stroke endarrow="block"/>
                      </v:shape>
                      <v:shape id="Text Box 585" o:spid="_x0000_s1153" type="#_x0000_t202" style="position:absolute;left:228;top:16230;width:16002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" filled="f" stroked="f" strokeweight="2pt">
                        <v:textbox>
                          <w:txbxContent>
                            <w:p w:rsidR="0099325B" w:rsidRDefault="0099325B" w:rsidP="00560811">
                              <w:r>
                                <w:t>Check-in process slow</w:t>
                              </w:r>
                            </w:p>
                          </w:txbxContent>
                        </v:textbox>
                      </v:shape>
                      <v:shape id="Straight Arrow Connector 586" o:spid="_x0000_s1154" type="#_x0000_t32" style="position:absolute;top:18973;width:13106;height:45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" strokecolor="black [3213]" strokeweight="2pt">
                        <v:stroke endarrow="block"/>
                      </v:shape>
                      <v:shape id="Text Box 587" o:spid="_x0000_s1155" type="#_x0000_t202" style="position:absolute;left:13639;top:6248;width:17374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" filled="f" stroked="f" strokeweight="2pt">
                        <v:textbox>
                          <w:txbxContent>
                            <w:p w:rsidR="0099325B" w:rsidRDefault="0099325B" w:rsidP="00560811">
                              <w:r>
                                <w:t>Linens need replacement</w:t>
                              </w:r>
                            </w:p>
                          </w:txbxContent>
                        </v:textbox>
                      </v:shape>
                      <v:shape id="Straight Arrow Connector 588" o:spid="_x0000_s1156" type="#_x0000_t32" style="position:absolute;left:12801;top:8610;width:11354;height:229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" strokecolor="black [3213]" strokeweight="2pt">
                        <v:stroke endarrow="block"/>
                      </v:shape>
                    </v:group>
                    <v:shape id="Straight Arrow Connector 589" o:spid="_x0000_s1157" type="#_x0000_t32" style="position:absolute;left:36728;top:762;width:8534;height:7924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" strokecolor="black [3213]" strokeweight="2pt">
                      <v:stroke endarrow="block"/>
                    </v:shape>
                  </v:group>
                  <v:shape id="Text Box 590" o:spid="_x0000_s1158" type="#_x0000_t202" style="position:absolute;left:29565;top:18211;width:16231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" filled="f" stroked="f" strokeweight="2pt">
                    <v:textbox>
                      <w:txbxContent>
                        <w:p w:rsidR="0099325B" w:rsidRDefault="0099325B" w:rsidP="00560811">
                          <w:r>
                            <w:t>Diwali noise</w:t>
                          </w:r>
                        </w:p>
                      </w:txbxContent>
                    </v:textbox>
                  </v:shape>
                  <v:shape id="Straight Arrow Connector 591" o:spid="_x0000_s1159" type="#_x0000_t32" style="position:absolute;left:26365;top:20497;width:11354;height:229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" strokecolor="black [3213]" strokeweight="2pt">
                    <v:stroke endarrow="block"/>
                  </v:shape>
                </v:group>
                <v:shape id="Straight Arrow Connector 592" o:spid="_x0000_s1160" type="#_x0000_t32" style="position:absolute;left:20116;top:15163;width:11735;height:1081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" strokecolor="black [3213]" strokeweight="2pt">
                  <v:stroke endarrow="block"/>
                </v:shape>
                <v:shape id="Text Box 593" o:spid="_x0000_s1161" type="#_x0000_t202" style="position:absolute;left:16916;top:25069;width:11430;height:4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" fillcolor="white [3201]" strokeweight="2pt">
                  <v:textbox>
                    <w:txbxContent>
                      <w:p w:rsidR="0099325B" w:rsidRDefault="0099325B" w:rsidP="00560811">
                        <w:r>
                          <w:t>ENVIRONMENT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560811" w:rsidRDefault="00560811" w:rsidP="00B81221">
      <w:pPr>
        <w:pStyle w:val="CommentText"/>
        <w:spacing w:after="0"/>
        <w:rPr>
          <w:rFonts w:ascii="Times New Roman" w:hAnsi="Times New Roman" w:cs="Times New Roman"/>
          <w:sz w:val="24"/>
          <w:szCs w:val="24"/>
        </w:rPr>
      </w:pPr>
    </w:p>
    <w:p w:rsidR="00560811" w:rsidRDefault="00560811" w:rsidP="00B81221">
      <w:pPr>
        <w:pStyle w:val="CommentText"/>
        <w:spacing w:after="0"/>
        <w:rPr>
          <w:rFonts w:ascii="Times New Roman" w:hAnsi="Times New Roman" w:cs="Times New Roman"/>
          <w:sz w:val="24"/>
          <w:szCs w:val="24"/>
        </w:rPr>
      </w:pPr>
    </w:p>
    <w:p w:rsidR="00560811" w:rsidRDefault="00560811" w:rsidP="00B81221">
      <w:pPr>
        <w:pStyle w:val="CommentText"/>
        <w:spacing w:after="0"/>
        <w:rPr>
          <w:rFonts w:ascii="Times New Roman" w:hAnsi="Times New Roman" w:cs="Times New Roman"/>
          <w:sz w:val="24"/>
          <w:szCs w:val="24"/>
        </w:rPr>
      </w:pPr>
    </w:p>
    <w:p w:rsidR="00560811" w:rsidRDefault="00560811" w:rsidP="00B81221">
      <w:pPr>
        <w:pStyle w:val="CommentText"/>
        <w:spacing w:after="0"/>
        <w:rPr>
          <w:rFonts w:ascii="Times New Roman" w:hAnsi="Times New Roman" w:cs="Times New Roman"/>
          <w:sz w:val="24"/>
          <w:szCs w:val="24"/>
        </w:rPr>
      </w:pPr>
    </w:p>
    <w:p w:rsidR="00560811" w:rsidRDefault="00560811" w:rsidP="00B81221">
      <w:pPr>
        <w:pStyle w:val="CommentText"/>
        <w:spacing w:after="0"/>
        <w:rPr>
          <w:rFonts w:ascii="Times New Roman" w:hAnsi="Times New Roman" w:cs="Times New Roman"/>
          <w:sz w:val="24"/>
          <w:szCs w:val="24"/>
        </w:rPr>
      </w:pPr>
    </w:p>
    <w:p w:rsidR="00560811" w:rsidRDefault="00560811" w:rsidP="00B81221">
      <w:pPr>
        <w:pStyle w:val="CommentText"/>
        <w:spacing w:after="0"/>
        <w:rPr>
          <w:rFonts w:ascii="Times New Roman" w:hAnsi="Times New Roman" w:cs="Times New Roman"/>
          <w:sz w:val="24"/>
          <w:szCs w:val="24"/>
        </w:rPr>
      </w:pPr>
    </w:p>
    <w:p w:rsidR="00560811" w:rsidRDefault="00560811" w:rsidP="00B81221">
      <w:pPr>
        <w:pStyle w:val="CommentText"/>
        <w:spacing w:after="0"/>
        <w:rPr>
          <w:rFonts w:ascii="Times New Roman" w:hAnsi="Times New Roman" w:cs="Times New Roman"/>
          <w:sz w:val="24"/>
          <w:szCs w:val="24"/>
        </w:rPr>
      </w:pPr>
    </w:p>
    <w:p w:rsidR="00560811" w:rsidRDefault="00560811" w:rsidP="00B81221">
      <w:pPr>
        <w:pStyle w:val="CommentText"/>
        <w:spacing w:after="0"/>
        <w:rPr>
          <w:rFonts w:ascii="Times New Roman" w:hAnsi="Times New Roman" w:cs="Times New Roman"/>
          <w:sz w:val="24"/>
          <w:szCs w:val="24"/>
        </w:rPr>
      </w:pPr>
    </w:p>
    <w:p w:rsidR="00560811" w:rsidRDefault="00560811" w:rsidP="00B81221">
      <w:pPr>
        <w:pStyle w:val="CommentText"/>
        <w:spacing w:after="0"/>
        <w:rPr>
          <w:rFonts w:ascii="Times New Roman" w:hAnsi="Times New Roman" w:cs="Times New Roman"/>
          <w:sz w:val="24"/>
          <w:szCs w:val="24"/>
        </w:rPr>
      </w:pPr>
    </w:p>
    <w:p w:rsidR="00560811" w:rsidRDefault="00560811" w:rsidP="00B81221">
      <w:pPr>
        <w:pStyle w:val="CommentText"/>
        <w:spacing w:after="0"/>
        <w:rPr>
          <w:rFonts w:ascii="Times New Roman" w:hAnsi="Times New Roman" w:cs="Times New Roman"/>
          <w:sz w:val="24"/>
          <w:szCs w:val="24"/>
        </w:rPr>
      </w:pPr>
    </w:p>
    <w:p w:rsidR="00560811" w:rsidRDefault="00560811" w:rsidP="00B81221">
      <w:pPr>
        <w:pStyle w:val="CommentText"/>
        <w:spacing w:after="0"/>
        <w:rPr>
          <w:rFonts w:ascii="Times New Roman" w:hAnsi="Times New Roman" w:cs="Times New Roman"/>
          <w:sz w:val="24"/>
          <w:szCs w:val="24"/>
        </w:rPr>
      </w:pPr>
    </w:p>
    <w:p w:rsidR="00560811" w:rsidRDefault="00560811" w:rsidP="00B81221">
      <w:pPr>
        <w:pStyle w:val="CommentText"/>
        <w:spacing w:after="0"/>
        <w:rPr>
          <w:rFonts w:ascii="Times New Roman" w:hAnsi="Times New Roman" w:cs="Times New Roman"/>
          <w:sz w:val="24"/>
          <w:szCs w:val="24"/>
        </w:rPr>
      </w:pPr>
    </w:p>
    <w:p w:rsidR="00560811" w:rsidRDefault="00560811" w:rsidP="00B81221">
      <w:pPr>
        <w:pStyle w:val="CommentText"/>
        <w:spacing w:after="0"/>
        <w:rPr>
          <w:rFonts w:ascii="Times New Roman" w:hAnsi="Times New Roman" w:cs="Times New Roman"/>
          <w:sz w:val="24"/>
          <w:szCs w:val="24"/>
        </w:rPr>
      </w:pPr>
    </w:p>
    <w:p w:rsidR="00560811" w:rsidRDefault="00560811" w:rsidP="00B81221">
      <w:pPr>
        <w:pStyle w:val="CommentText"/>
        <w:spacing w:after="0"/>
        <w:rPr>
          <w:rFonts w:ascii="Times New Roman" w:hAnsi="Times New Roman" w:cs="Times New Roman"/>
          <w:sz w:val="24"/>
          <w:szCs w:val="24"/>
        </w:rPr>
      </w:pPr>
    </w:p>
    <w:p w:rsidR="00560811" w:rsidRDefault="00560811" w:rsidP="00B81221">
      <w:pPr>
        <w:pStyle w:val="CommentText"/>
        <w:spacing w:after="0"/>
        <w:rPr>
          <w:rFonts w:ascii="Times New Roman" w:hAnsi="Times New Roman" w:cs="Times New Roman"/>
          <w:sz w:val="24"/>
          <w:szCs w:val="24"/>
        </w:rPr>
      </w:pPr>
    </w:p>
    <w:p w:rsidR="00560811" w:rsidRDefault="00560811" w:rsidP="00B81221">
      <w:pPr>
        <w:pStyle w:val="CommentText"/>
        <w:spacing w:after="0"/>
        <w:rPr>
          <w:rFonts w:ascii="Times New Roman" w:hAnsi="Times New Roman" w:cs="Times New Roman"/>
          <w:sz w:val="24"/>
          <w:szCs w:val="24"/>
        </w:rPr>
      </w:pPr>
    </w:p>
    <w:p w:rsidR="00560811" w:rsidRDefault="00560811" w:rsidP="00B81221">
      <w:pPr>
        <w:pStyle w:val="CommentText"/>
        <w:spacing w:after="0"/>
        <w:rPr>
          <w:rFonts w:ascii="Times New Roman" w:hAnsi="Times New Roman" w:cs="Times New Roman"/>
          <w:sz w:val="24"/>
          <w:szCs w:val="24"/>
        </w:rPr>
      </w:pPr>
    </w:p>
    <w:p w:rsidR="0099325B" w:rsidRDefault="0099325B" w:rsidP="00B81221">
      <w:pPr>
        <w:spacing w:after="0"/>
      </w:pPr>
    </w:p>
    <w:p w:rsidR="0099325B" w:rsidRDefault="0099325B" w:rsidP="00B81221">
      <w:pPr>
        <w:spacing w:after="0"/>
      </w:pPr>
    </w:p>
    <w:p w:rsidR="0099325B" w:rsidRDefault="00B81221" w:rsidP="00B81221">
      <w:pPr>
        <w:spacing w:after="0"/>
      </w:pPr>
      <w:r>
        <w:t>Cognitive Domain: Comprehension</w:t>
      </w:r>
    </w:p>
    <w:p w:rsidR="00560811" w:rsidRPr="00B24625" w:rsidRDefault="00B81221" w:rsidP="00B81221">
      <w:pPr>
        <w:spacing w:after="0"/>
      </w:pPr>
      <w:r>
        <w:t>Difficulty Level: Medium</w:t>
      </w:r>
    </w:p>
    <w:p w:rsidR="00560811" w:rsidRDefault="00560811" w:rsidP="00B81221">
      <w:pPr>
        <w:pStyle w:val="CommentText"/>
        <w:spacing w:after="0"/>
        <w:rPr>
          <w:rFonts w:ascii="Times New Roman" w:hAnsi="Times New Roman" w:cs="Times New Roman"/>
          <w:sz w:val="24"/>
          <w:szCs w:val="24"/>
        </w:rPr>
      </w:pPr>
    </w:p>
    <w:p w:rsidR="00B144BC" w:rsidRDefault="00B144BC">
      <w:pPr>
        <w:spacing w:after="0"/>
      </w:pPr>
      <w:r>
        <w:br w:type="page"/>
      </w:r>
    </w:p>
    <w:p w:rsidR="00560811" w:rsidRPr="00831B07" w:rsidRDefault="00560811" w:rsidP="00B81221">
      <w:pPr>
        <w:spacing w:after="0"/>
      </w:pPr>
      <w:r>
        <w:lastRenderedPageBreak/>
        <w:t>11a.</w:t>
      </w:r>
    </w:p>
    <w:p w:rsidR="00560811" w:rsidRDefault="00560811" w:rsidP="00B81221">
      <w:pPr>
        <w:spacing w:after="0"/>
      </w:pPr>
      <w:r w:rsidRPr="000B22CD">
        <w:rPr>
          <w:position w:val="-62"/>
        </w:rPr>
        <w:object w:dxaOrig="2460" w:dyaOrig="135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3.05pt;height:67.8pt" o:ole="">
            <v:imagedata r:id="rId13" o:title=""/>
          </v:shape>
          <o:OLEObject Type="Embed" ProgID="Equation.DSMT4" ShapeID="_x0000_i1025" DrawAspect="Content" ObjectID="_1549365196" r:id="rId14"/>
        </w:object>
      </w:r>
      <w:r>
        <w:t xml:space="preserve"> </w:t>
      </w: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  <w:r>
        <w:rPr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5715</wp:posOffset>
            </wp:positionV>
            <wp:extent cx="4572000" cy="2743200"/>
            <wp:effectExtent l="19050" t="0" r="19050" b="0"/>
            <wp:wrapNone/>
            <wp:docPr id="595" name="Chart 59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anchor>
        </w:drawing>
      </w: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B144BC" w:rsidRDefault="00B144BC" w:rsidP="00B81221">
      <w:pPr>
        <w:spacing w:after="0"/>
      </w:pPr>
    </w:p>
    <w:p w:rsidR="00560811" w:rsidRDefault="00560811" w:rsidP="00B81221">
      <w:pPr>
        <w:spacing w:after="0"/>
      </w:pPr>
      <w:r>
        <w:t xml:space="preserve">11b. </w:t>
      </w:r>
      <w:proofErr w:type="gramStart"/>
      <w:r>
        <w:t>The</w:t>
      </w:r>
      <w:proofErr w:type="gramEnd"/>
      <w:r>
        <w:t xml:space="preserve"> process is out of control for </w:t>
      </w:r>
      <w:r w:rsidR="0099325B">
        <w:t>S</w:t>
      </w:r>
      <w:r>
        <w:t>ample 5.</w:t>
      </w:r>
    </w:p>
    <w:p w:rsidR="0099325B" w:rsidRDefault="00B81221" w:rsidP="00B81221">
      <w:pPr>
        <w:spacing w:after="0"/>
      </w:pPr>
      <w:r>
        <w:t>Cognitive Domain: Analysis</w:t>
      </w:r>
    </w:p>
    <w:p w:rsidR="00560811" w:rsidRDefault="00B81221" w:rsidP="00B81221">
      <w:pPr>
        <w:spacing w:after="0"/>
      </w:pPr>
      <w:r>
        <w:t>Difficulty Level: Medium</w:t>
      </w:r>
    </w:p>
    <w:p w:rsidR="00560811" w:rsidRDefault="00560811" w:rsidP="00B81221">
      <w:pPr>
        <w:pStyle w:val="ListParagraph"/>
        <w:spacing w:after="0"/>
        <w:ind w:left="0"/>
        <w:rPr>
          <w:szCs w:val="24"/>
        </w:rPr>
      </w:pPr>
    </w:p>
    <w:p w:rsidR="00B144BC" w:rsidRDefault="00B144BC" w:rsidP="00B81221">
      <w:pPr>
        <w:pStyle w:val="ListParagraph"/>
        <w:spacing w:after="0"/>
        <w:ind w:left="0"/>
        <w:rPr>
          <w:szCs w:val="24"/>
        </w:rPr>
      </w:pPr>
    </w:p>
    <w:p w:rsidR="00560811" w:rsidRDefault="00560811" w:rsidP="00B81221">
      <w:pPr>
        <w:pStyle w:val="ListParagraph"/>
        <w:spacing w:after="0"/>
        <w:ind w:left="0"/>
        <w:rPr>
          <w:szCs w:val="24"/>
        </w:rPr>
      </w:pPr>
      <w:r>
        <w:rPr>
          <w:szCs w:val="24"/>
        </w:rPr>
        <w:t xml:space="preserve">12a. </w:t>
      </w:r>
    </w:p>
    <w:p w:rsidR="00560811" w:rsidRDefault="00560811" w:rsidP="00B81221">
      <w:pPr>
        <w:pStyle w:val="ListParagraph"/>
        <w:spacing w:after="0"/>
        <w:ind w:left="0"/>
        <w:rPr>
          <w:szCs w:val="24"/>
        </w:rPr>
      </w:pPr>
    </w:p>
    <w:p w:rsidR="00560811" w:rsidRDefault="00560811" w:rsidP="00B81221">
      <w:pPr>
        <w:pStyle w:val="ListParagraph"/>
        <w:spacing w:after="0"/>
        <w:ind w:left="0"/>
        <w:rPr>
          <w:szCs w:val="24"/>
        </w:rPr>
      </w:pPr>
      <w:r>
        <w:rPr>
          <w:noProof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685800</wp:posOffset>
            </wp:positionH>
            <wp:positionV relativeFrom="paragraph">
              <wp:posOffset>0</wp:posOffset>
            </wp:positionV>
            <wp:extent cx="4572000" cy="2743200"/>
            <wp:effectExtent l="19050" t="0" r="19050" b="0"/>
            <wp:wrapNone/>
            <wp:docPr id="596" name="Chart 59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anchor>
        </w:drawing>
      </w:r>
    </w:p>
    <w:p w:rsidR="00560811" w:rsidRDefault="00560811" w:rsidP="00B81221">
      <w:pPr>
        <w:pStyle w:val="ListParagraph"/>
        <w:spacing w:after="0"/>
        <w:ind w:left="0"/>
        <w:rPr>
          <w:szCs w:val="24"/>
        </w:rPr>
      </w:pPr>
    </w:p>
    <w:p w:rsidR="00560811" w:rsidRDefault="00560811" w:rsidP="00B81221">
      <w:pPr>
        <w:pStyle w:val="ListParagraph"/>
        <w:spacing w:after="0"/>
        <w:ind w:left="0"/>
        <w:rPr>
          <w:szCs w:val="24"/>
        </w:rPr>
      </w:pPr>
    </w:p>
    <w:p w:rsidR="00560811" w:rsidRDefault="00560811" w:rsidP="00B81221">
      <w:pPr>
        <w:pStyle w:val="ListParagraph"/>
        <w:spacing w:after="0"/>
        <w:ind w:left="0"/>
        <w:rPr>
          <w:szCs w:val="24"/>
        </w:rPr>
      </w:pPr>
    </w:p>
    <w:p w:rsidR="00560811" w:rsidRDefault="00560811" w:rsidP="00B81221">
      <w:pPr>
        <w:pStyle w:val="ListParagraph"/>
        <w:spacing w:after="0"/>
        <w:ind w:left="0"/>
        <w:rPr>
          <w:szCs w:val="24"/>
        </w:rPr>
      </w:pPr>
    </w:p>
    <w:p w:rsidR="00560811" w:rsidRDefault="00560811" w:rsidP="00B81221">
      <w:pPr>
        <w:pStyle w:val="ListParagraph"/>
        <w:spacing w:after="0"/>
        <w:ind w:left="0"/>
        <w:rPr>
          <w:szCs w:val="24"/>
        </w:rPr>
      </w:pPr>
    </w:p>
    <w:p w:rsidR="00560811" w:rsidRDefault="00560811" w:rsidP="00B81221">
      <w:pPr>
        <w:pStyle w:val="ListParagraph"/>
        <w:spacing w:after="0"/>
        <w:ind w:left="0"/>
        <w:rPr>
          <w:szCs w:val="24"/>
        </w:rPr>
      </w:pPr>
    </w:p>
    <w:p w:rsidR="00560811" w:rsidRDefault="00560811" w:rsidP="00B81221">
      <w:pPr>
        <w:pStyle w:val="ListParagraph"/>
        <w:spacing w:after="0"/>
        <w:ind w:left="0"/>
        <w:rPr>
          <w:szCs w:val="24"/>
        </w:rPr>
      </w:pPr>
    </w:p>
    <w:p w:rsidR="00560811" w:rsidRDefault="00560811" w:rsidP="00B81221">
      <w:pPr>
        <w:pStyle w:val="ListParagraph"/>
        <w:spacing w:after="0"/>
        <w:ind w:left="0"/>
        <w:rPr>
          <w:szCs w:val="24"/>
        </w:rPr>
      </w:pPr>
    </w:p>
    <w:p w:rsidR="00560811" w:rsidRDefault="00560811" w:rsidP="00B81221">
      <w:pPr>
        <w:pStyle w:val="ListParagraph"/>
        <w:spacing w:after="0"/>
        <w:ind w:left="0"/>
        <w:rPr>
          <w:szCs w:val="24"/>
        </w:rPr>
      </w:pPr>
    </w:p>
    <w:p w:rsidR="00560811" w:rsidRDefault="00560811" w:rsidP="00B81221">
      <w:pPr>
        <w:pStyle w:val="ListParagraph"/>
        <w:spacing w:after="0"/>
        <w:ind w:left="0"/>
        <w:rPr>
          <w:szCs w:val="24"/>
        </w:rPr>
      </w:pPr>
    </w:p>
    <w:p w:rsidR="00560811" w:rsidRDefault="00560811" w:rsidP="00B81221">
      <w:pPr>
        <w:pStyle w:val="ListParagraph"/>
        <w:spacing w:after="0"/>
        <w:ind w:left="0"/>
        <w:rPr>
          <w:szCs w:val="24"/>
        </w:rPr>
      </w:pPr>
    </w:p>
    <w:p w:rsidR="00560811" w:rsidRDefault="00560811" w:rsidP="00B81221">
      <w:pPr>
        <w:pStyle w:val="ListParagraph"/>
        <w:spacing w:after="0"/>
        <w:ind w:left="0"/>
        <w:rPr>
          <w:szCs w:val="24"/>
        </w:rPr>
      </w:pPr>
    </w:p>
    <w:p w:rsidR="00560811" w:rsidRDefault="00560811" w:rsidP="00B81221">
      <w:pPr>
        <w:pStyle w:val="ListParagraph"/>
        <w:spacing w:after="0"/>
        <w:ind w:left="0"/>
        <w:rPr>
          <w:szCs w:val="24"/>
        </w:rPr>
      </w:pPr>
    </w:p>
    <w:p w:rsidR="00560811" w:rsidRDefault="00560811" w:rsidP="00B81221">
      <w:pPr>
        <w:pStyle w:val="ListParagraph"/>
        <w:spacing w:after="0"/>
        <w:ind w:left="0"/>
        <w:rPr>
          <w:szCs w:val="24"/>
        </w:rPr>
      </w:pPr>
    </w:p>
    <w:p w:rsidR="00560811" w:rsidRDefault="00560811" w:rsidP="00B81221">
      <w:pPr>
        <w:pStyle w:val="ListParagraph"/>
        <w:spacing w:after="0"/>
        <w:ind w:left="0"/>
        <w:rPr>
          <w:szCs w:val="24"/>
        </w:rPr>
      </w:pPr>
    </w:p>
    <w:p w:rsidR="00560811" w:rsidRDefault="00560811" w:rsidP="00B81221">
      <w:pPr>
        <w:pStyle w:val="ListParagraph"/>
        <w:spacing w:after="0"/>
        <w:ind w:left="0"/>
        <w:rPr>
          <w:szCs w:val="24"/>
        </w:rPr>
      </w:pPr>
    </w:p>
    <w:p w:rsidR="00560811" w:rsidRDefault="00560811" w:rsidP="00B81221">
      <w:pPr>
        <w:pStyle w:val="ListParagraph"/>
        <w:spacing w:after="0"/>
        <w:ind w:left="0"/>
        <w:rPr>
          <w:szCs w:val="24"/>
        </w:rPr>
      </w:pPr>
      <w:r w:rsidRPr="00917DA8">
        <w:rPr>
          <w:position w:val="-30"/>
          <w:szCs w:val="24"/>
        </w:rPr>
        <w:object w:dxaOrig="3260" w:dyaOrig="720">
          <v:shape id="_x0000_i1026" type="#_x0000_t75" style="width:162.4pt;height:36pt" o:ole="">
            <v:imagedata r:id="rId17" o:title=""/>
          </v:shape>
          <o:OLEObject Type="Embed" ProgID="Equation.DSMT4" ShapeID="_x0000_i1026" DrawAspect="Content" ObjectID="_1549365197" r:id="rId18"/>
        </w:object>
      </w:r>
      <w:r>
        <w:rPr>
          <w:szCs w:val="24"/>
        </w:rPr>
        <w:t xml:space="preserve"> </w:t>
      </w:r>
    </w:p>
    <w:p w:rsidR="00560811" w:rsidRDefault="00560811" w:rsidP="00B81221">
      <w:pPr>
        <w:pStyle w:val="ListParagraph"/>
        <w:spacing w:after="0"/>
        <w:ind w:left="0"/>
        <w:rPr>
          <w:szCs w:val="24"/>
        </w:rPr>
      </w:pPr>
    </w:p>
    <w:p w:rsidR="00560811" w:rsidRDefault="00560811" w:rsidP="00B81221">
      <w:pPr>
        <w:pStyle w:val="ListParagraph"/>
        <w:spacing w:after="0"/>
        <w:ind w:left="0"/>
        <w:rPr>
          <w:szCs w:val="24"/>
        </w:rPr>
      </w:pPr>
    </w:p>
    <w:p w:rsidR="00560811" w:rsidRDefault="00560811" w:rsidP="00B81221">
      <w:pPr>
        <w:pStyle w:val="ListParagraph"/>
        <w:spacing w:after="0"/>
        <w:ind w:left="0"/>
        <w:rPr>
          <w:szCs w:val="24"/>
        </w:rPr>
      </w:pPr>
      <w:r>
        <w:rPr>
          <w:noProof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685800</wp:posOffset>
            </wp:positionH>
            <wp:positionV relativeFrom="paragraph">
              <wp:posOffset>0</wp:posOffset>
            </wp:positionV>
            <wp:extent cx="4572000" cy="2743200"/>
            <wp:effectExtent l="19050" t="0" r="19050" b="0"/>
            <wp:wrapNone/>
            <wp:docPr id="597" name="Chart 59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anchor>
        </w:drawing>
      </w:r>
    </w:p>
    <w:p w:rsidR="00560811" w:rsidRDefault="00560811" w:rsidP="00B81221">
      <w:pPr>
        <w:pStyle w:val="ListParagraph"/>
        <w:spacing w:after="0"/>
        <w:ind w:left="0"/>
        <w:rPr>
          <w:szCs w:val="24"/>
        </w:rPr>
      </w:pPr>
    </w:p>
    <w:p w:rsidR="00560811" w:rsidRDefault="00560811" w:rsidP="00B81221">
      <w:pPr>
        <w:pStyle w:val="ListParagraph"/>
        <w:spacing w:after="0"/>
        <w:ind w:left="0"/>
        <w:rPr>
          <w:szCs w:val="24"/>
        </w:rPr>
      </w:pPr>
    </w:p>
    <w:p w:rsidR="00560811" w:rsidRDefault="00560811" w:rsidP="00B81221">
      <w:pPr>
        <w:pStyle w:val="ListParagraph"/>
        <w:spacing w:after="0"/>
        <w:ind w:left="0"/>
        <w:rPr>
          <w:szCs w:val="24"/>
        </w:rPr>
      </w:pPr>
    </w:p>
    <w:p w:rsidR="00560811" w:rsidRDefault="00560811" w:rsidP="00B81221">
      <w:pPr>
        <w:pStyle w:val="ListParagraph"/>
        <w:spacing w:after="0"/>
        <w:ind w:left="0"/>
        <w:rPr>
          <w:szCs w:val="24"/>
        </w:rPr>
      </w:pPr>
    </w:p>
    <w:p w:rsidR="00560811" w:rsidRDefault="00560811" w:rsidP="00B81221">
      <w:pPr>
        <w:pStyle w:val="ListParagraph"/>
        <w:spacing w:after="0"/>
        <w:ind w:left="0"/>
        <w:rPr>
          <w:szCs w:val="24"/>
        </w:rPr>
      </w:pPr>
    </w:p>
    <w:p w:rsidR="00560811" w:rsidRDefault="00560811" w:rsidP="00B81221">
      <w:pPr>
        <w:pStyle w:val="ListParagraph"/>
        <w:spacing w:after="0"/>
        <w:ind w:left="0"/>
        <w:rPr>
          <w:szCs w:val="24"/>
        </w:rPr>
      </w:pPr>
    </w:p>
    <w:p w:rsidR="00560811" w:rsidRDefault="00560811" w:rsidP="00B81221">
      <w:pPr>
        <w:pStyle w:val="ListParagraph"/>
        <w:spacing w:after="0"/>
        <w:ind w:left="0"/>
        <w:rPr>
          <w:szCs w:val="24"/>
        </w:rPr>
      </w:pPr>
    </w:p>
    <w:p w:rsidR="00560811" w:rsidRDefault="00560811" w:rsidP="00B81221">
      <w:pPr>
        <w:pStyle w:val="ListParagraph"/>
        <w:spacing w:after="0"/>
        <w:ind w:left="0"/>
        <w:rPr>
          <w:szCs w:val="24"/>
        </w:rPr>
      </w:pPr>
    </w:p>
    <w:p w:rsidR="00560811" w:rsidRDefault="00560811" w:rsidP="00B81221">
      <w:pPr>
        <w:pStyle w:val="ListParagraph"/>
        <w:spacing w:after="0"/>
        <w:ind w:left="0"/>
        <w:rPr>
          <w:szCs w:val="24"/>
        </w:rPr>
      </w:pPr>
    </w:p>
    <w:p w:rsidR="00560811" w:rsidRDefault="00560811" w:rsidP="00B81221">
      <w:pPr>
        <w:pStyle w:val="ListParagraph"/>
        <w:spacing w:after="0"/>
        <w:ind w:left="0"/>
        <w:rPr>
          <w:szCs w:val="24"/>
        </w:rPr>
      </w:pPr>
    </w:p>
    <w:p w:rsidR="00560811" w:rsidRDefault="00560811" w:rsidP="00B81221">
      <w:pPr>
        <w:pStyle w:val="ListParagraph"/>
        <w:spacing w:after="0"/>
        <w:ind w:left="0"/>
        <w:rPr>
          <w:szCs w:val="24"/>
        </w:rPr>
      </w:pPr>
    </w:p>
    <w:p w:rsidR="00560811" w:rsidRDefault="00560811" w:rsidP="00B81221">
      <w:pPr>
        <w:pStyle w:val="ListParagraph"/>
        <w:spacing w:after="0"/>
        <w:ind w:left="0"/>
        <w:rPr>
          <w:szCs w:val="24"/>
        </w:rPr>
      </w:pPr>
    </w:p>
    <w:p w:rsidR="00560811" w:rsidRDefault="00560811" w:rsidP="00B81221">
      <w:pPr>
        <w:pStyle w:val="ListParagraph"/>
        <w:spacing w:after="0"/>
        <w:ind w:left="0"/>
        <w:rPr>
          <w:szCs w:val="24"/>
        </w:rPr>
      </w:pPr>
    </w:p>
    <w:p w:rsidR="00560811" w:rsidRDefault="00560811" w:rsidP="00B81221">
      <w:pPr>
        <w:pStyle w:val="ListParagraph"/>
        <w:spacing w:after="0"/>
        <w:ind w:left="0"/>
        <w:rPr>
          <w:szCs w:val="24"/>
        </w:rPr>
      </w:pPr>
    </w:p>
    <w:p w:rsidR="00560811" w:rsidRDefault="00560811" w:rsidP="00B81221">
      <w:pPr>
        <w:pStyle w:val="ListParagraph"/>
        <w:spacing w:after="0"/>
        <w:ind w:left="0"/>
        <w:rPr>
          <w:szCs w:val="24"/>
        </w:rPr>
      </w:pPr>
    </w:p>
    <w:p w:rsidR="00560811" w:rsidRDefault="00560811" w:rsidP="00B81221">
      <w:pPr>
        <w:pStyle w:val="ListParagraph"/>
        <w:spacing w:after="0"/>
        <w:ind w:left="0"/>
        <w:rPr>
          <w:szCs w:val="24"/>
        </w:rPr>
      </w:pPr>
      <w:r w:rsidRPr="00917DA8">
        <w:rPr>
          <w:position w:val="-30"/>
          <w:szCs w:val="24"/>
        </w:rPr>
        <w:object w:dxaOrig="2000" w:dyaOrig="720">
          <v:shape id="_x0000_i1027" type="#_x0000_t75" style="width:99.65pt;height:36pt" o:ole="">
            <v:imagedata r:id="rId20" o:title=""/>
          </v:shape>
          <o:OLEObject Type="Embed" ProgID="Equation.DSMT4" ShapeID="_x0000_i1027" DrawAspect="Content" ObjectID="_1549365198" r:id="rId21"/>
        </w:object>
      </w:r>
      <w:r>
        <w:rPr>
          <w:szCs w:val="24"/>
        </w:rPr>
        <w:t xml:space="preserve"> </w:t>
      </w:r>
    </w:p>
    <w:p w:rsidR="00560811" w:rsidRDefault="00560811" w:rsidP="00B81221">
      <w:pPr>
        <w:pStyle w:val="ListParagraph"/>
        <w:spacing w:after="0"/>
        <w:ind w:left="0"/>
        <w:rPr>
          <w:szCs w:val="24"/>
        </w:rPr>
      </w:pPr>
      <w:r>
        <w:rPr>
          <w:szCs w:val="24"/>
        </w:rPr>
        <w:t>Both charts are in control.</w:t>
      </w:r>
    </w:p>
    <w:p w:rsidR="0099325B" w:rsidRDefault="00B81221" w:rsidP="00B81221">
      <w:pPr>
        <w:spacing w:after="0"/>
      </w:pPr>
      <w:r>
        <w:t>Cognitive Domain: Analysis</w:t>
      </w:r>
    </w:p>
    <w:p w:rsidR="00560811" w:rsidRDefault="00B81221" w:rsidP="00B81221">
      <w:pPr>
        <w:spacing w:after="0"/>
      </w:pPr>
      <w:r>
        <w:t>Difficulty Level: Medium</w:t>
      </w:r>
    </w:p>
    <w:p w:rsidR="00560811" w:rsidRDefault="00560811" w:rsidP="00B81221">
      <w:pPr>
        <w:spacing w:after="0"/>
      </w:pPr>
    </w:p>
    <w:p w:rsidR="00B144BC" w:rsidRDefault="00B144BC" w:rsidP="00B81221">
      <w:pPr>
        <w:spacing w:after="0"/>
      </w:pPr>
    </w:p>
    <w:p w:rsidR="00560811" w:rsidRDefault="00560811" w:rsidP="00B81221">
      <w:pPr>
        <w:spacing w:after="0"/>
      </w:pPr>
      <w:r>
        <w:t>13a.</w:t>
      </w: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  <w:r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margin">
              <wp:posOffset>594360</wp:posOffset>
            </wp:positionH>
            <wp:positionV relativeFrom="paragraph">
              <wp:posOffset>10160</wp:posOffset>
            </wp:positionV>
            <wp:extent cx="4572000" cy="2743200"/>
            <wp:effectExtent l="19050" t="0" r="19050" b="0"/>
            <wp:wrapNone/>
            <wp:docPr id="599" name="Chart 59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anchor>
        </w:drawing>
      </w: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  <w:r w:rsidRPr="00197A0D">
        <w:rPr>
          <w:position w:val="-66"/>
        </w:rPr>
        <w:object w:dxaOrig="2640" w:dyaOrig="1440">
          <v:shape id="_x0000_i1028" type="#_x0000_t75" style="width:132.3pt;height:1in" o:ole="">
            <v:imagedata r:id="rId23" o:title=""/>
          </v:shape>
          <o:OLEObject Type="Embed" ProgID="Equation.DSMT4" ShapeID="_x0000_i1028" DrawAspect="Content" ObjectID="_1549365199" r:id="rId24"/>
        </w:object>
      </w:r>
      <w:r>
        <w:t xml:space="preserve"> </w:t>
      </w: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  <w:r>
        <w:rPr>
          <w:noProof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518160</wp:posOffset>
            </wp:positionH>
            <wp:positionV relativeFrom="paragraph">
              <wp:posOffset>7620</wp:posOffset>
            </wp:positionV>
            <wp:extent cx="4572000" cy="2743200"/>
            <wp:effectExtent l="19050" t="0" r="19050" b="0"/>
            <wp:wrapNone/>
            <wp:docPr id="600" name="Chart 60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anchor>
        </w:drawing>
      </w: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B144BC" w:rsidRDefault="00B144BC" w:rsidP="00B81221">
      <w:pPr>
        <w:spacing w:after="0"/>
      </w:pPr>
    </w:p>
    <w:p w:rsidR="00560811" w:rsidRDefault="00560811" w:rsidP="00B81221">
      <w:pPr>
        <w:spacing w:after="0"/>
      </w:pPr>
      <w:r>
        <w:t>13b.</w:t>
      </w:r>
      <w:r w:rsidR="004F18D4">
        <w:t xml:space="preserve"> </w:t>
      </w:r>
      <w:proofErr w:type="gramStart"/>
      <w:r>
        <w:t>The</w:t>
      </w:r>
      <w:proofErr w:type="gramEnd"/>
      <w:r>
        <w:t xml:space="preserve"> process was not in control throughout May. The sample mean of 164 violates the upper control limit of the mean chart. </w:t>
      </w:r>
    </w:p>
    <w:p w:rsidR="00560811" w:rsidRDefault="00560811" w:rsidP="00B81221">
      <w:pPr>
        <w:spacing w:after="0"/>
      </w:pPr>
      <w:r>
        <w:t xml:space="preserve">13c. </w:t>
      </w:r>
      <w:proofErr w:type="gramStart"/>
      <w:r>
        <w:t>A</w:t>
      </w:r>
      <w:proofErr w:type="gramEnd"/>
      <w:r>
        <w:t xml:space="preserve"> larger sample size would result in tighter control limits, so the mean chart would still show an out</w:t>
      </w:r>
      <w:r w:rsidR="004F18D4">
        <w:t>-</w:t>
      </w:r>
      <w:r>
        <w:t>of</w:t>
      </w:r>
      <w:r w:rsidR="004F18D4">
        <w:t>-</w:t>
      </w:r>
      <w:r>
        <w:t xml:space="preserve">control situation in May. </w:t>
      </w:r>
    </w:p>
    <w:p w:rsidR="004F18D4" w:rsidRDefault="00B81221" w:rsidP="00B81221">
      <w:pPr>
        <w:spacing w:after="0"/>
      </w:pPr>
      <w:r>
        <w:t>Cognitive Domain: Analysis</w:t>
      </w:r>
    </w:p>
    <w:p w:rsidR="00560811" w:rsidRDefault="00B81221" w:rsidP="00B81221">
      <w:pPr>
        <w:spacing w:after="0"/>
      </w:pPr>
      <w:r>
        <w:t>Difficulty Level: Medium</w:t>
      </w:r>
    </w:p>
    <w:p w:rsidR="00560811" w:rsidRPr="00197A0D" w:rsidRDefault="00560811" w:rsidP="00B81221">
      <w:pPr>
        <w:spacing w:after="0"/>
      </w:pPr>
    </w:p>
    <w:p w:rsidR="00B144BC" w:rsidRDefault="00B144BC">
      <w:pPr>
        <w:spacing w:after="0"/>
        <w:rPr>
          <w:rFonts w:eastAsia="Calibri"/>
        </w:rPr>
      </w:pPr>
      <w:r>
        <w:br w:type="page"/>
      </w:r>
    </w:p>
    <w:p w:rsidR="00560811" w:rsidRDefault="00560811" w:rsidP="00B81221">
      <w:pPr>
        <w:pStyle w:val="ListParagraph"/>
        <w:spacing w:after="0"/>
        <w:ind w:left="0"/>
        <w:rPr>
          <w:szCs w:val="24"/>
        </w:rPr>
      </w:pPr>
      <w:r>
        <w:rPr>
          <w:szCs w:val="24"/>
        </w:rPr>
        <w:lastRenderedPageBreak/>
        <w:t xml:space="preserve">14a. </w:t>
      </w:r>
    </w:p>
    <w:p w:rsidR="00560811" w:rsidRDefault="00560811" w:rsidP="00B81221">
      <w:pPr>
        <w:pStyle w:val="ListParagraph"/>
        <w:spacing w:after="0"/>
        <w:ind w:left="0"/>
        <w:rPr>
          <w:szCs w:val="24"/>
        </w:rPr>
      </w:pPr>
      <w:r>
        <w:rPr>
          <w:noProof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0</wp:posOffset>
            </wp:positionV>
            <wp:extent cx="4572000" cy="2743200"/>
            <wp:effectExtent l="19050" t="0" r="19050" b="0"/>
            <wp:wrapNone/>
            <wp:docPr id="601" name="Chart 60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anchor>
        </w:drawing>
      </w:r>
    </w:p>
    <w:p w:rsidR="00560811" w:rsidRDefault="00560811" w:rsidP="00B81221">
      <w:pPr>
        <w:pStyle w:val="ListParagraph"/>
        <w:spacing w:after="0"/>
        <w:ind w:left="0"/>
        <w:rPr>
          <w:szCs w:val="24"/>
        </w:rPr>
      </w:pPr>
    </w:p>
    <w:p w:rsidR="00560811" w:rsidRDefault="00560811" w:rsidP="00B81221">
      <w:pPr>
        <w:pStyle w:val="ListParagraph"/>
        <w:spacing w:after="0"/>
        <w:ind w:left="0"/>
        <w:rPr>
          <w:szCs w:val="24"/>
        </w:rPr>
      </w:pPr>
    </w:p>
    <w:p w:rsidR="00560811" w:rsidRDefault="00560811" w:rsidP="00B81221">
      <w:pPr>
        <w:pStyle w:val="ListParagraph"/>
        <w:spacing w:after="0"/>
        <w:ind w:left="0"/>
        <w:rPr>
          <w:szCs w:val="24"/>
        </w:rPr>
      </w:pPr>
    </w:p>
    <w:p w:rsidR="00560811" w:rsidRDefault="00560811" w:rsidP="00B81221">
      <w:pPr>
        <w:pStyle w:val="ListParagraph"/>
        <w:spacing w:after="0"/>
        <w:ind w:left="0"/>
        <w:rPr>
          <w:szCs w:val="24"/>
        </w:rPr>
      </w:pPr>
    </w:p>
    <w:p w:rsidR="00560811" w:rsidRDefault="00560811" w:rsidP="00B81221">
      <w:pPr>
        <w:pStyle w:val="ListParagraph"/>
        <w:spacing w:after="0"/>
        <w:ind w:left="0"/>
        <w:rPr>
          <w:szCs w:val="24"/>
        </w:rPr>
      </w:pPr>
    </w:p>
    <w:p w:rsidR="00560811" w:rsidRDefault="00560811" w:rsidP="00B81221">
      <w:pPr>
        <w:pStyle w:val="ListParagraph"/>
        <w:spacing w:after="0"/>
        <w:ind w:left="0"/>
        <w:rPr>
          <w:szCs w:val="24"/>
        </w:rPr>
      </w:pPr>
    </w:p>
    <w:p w:rsidR="00560811" w:rsidRDefault="00560811" w:rsidP="00B81221">
      <w:pPr>
        <w:pStyle w:val="ListParagraph"/>
        <w:spacing w:after="0"/>
        <w:ind w:left="0"/>
        <w:rPr>
          <w:szCs w:val="24"/>
        </w:rPr>
      </w:pPr>
    </w:p>
    <w:p w:rsidR="00560811" w:rsidRDefault="00560811" w:rsidP="00B81221">
      <w:pPr>
        <w:pStyle w:val="ListParagraph"/>
        <w:spacing w:after="0"/>
        <w:ind w:left="0"/>
        <w:rPr>
          <w:szCs w:val="24"/>
        </w:rPr>
      </w:pPr>
    </w:p>
    <w:p w:rsidR="00560811" w:rsidRDefault="00560811" w:rsidP="00B81221">
      <w:pPr>
        <w:pStyle w:val="ListParagraph"/>
        <w:spacing w:after="0"/>
        <w:ind w:left="0"/>
        <w:rPr>
          <w:szCs w:val="24"/>
        </w:rPr>
      </w:pPr>
    </w:p>
    <w:p w:rsidR="00560811" w:rsidRDefault="00560811" w:rsidP="00B81221">
      <w:pPr>
        <w:pStyle w:val="ListParagraph"/>
        <w:spacing w:after="0"/>
        <w:ind w:left="0"/>
        <w:rPr>
          <w:szCs w:val="24"/>
        </w:rPr>
      </w:pPr>
    </w:p>
    <w:p w:rsidR="00560811" w:rsidRDefault="00560811" w:rsidP="00B81221">
      <w:pPr>
        <w:pStyle w:val="ListParagraph"/>
        <w:spacing w:after="0"/>
        <w:ind w:left="0"/>
        <w:rPr>
          <w:szCs w:val="24"/>
        </w:rPr>
      </w:pPr>
    </w:p>
    <w:p w:rsidR="00560811" w:rsidRDefault="00560811" w:rsidP="00B81221">
      <w:pPr>
        <w:pStyle w:val="ListParagraph"/>
        <w:spacing w:after="0"/>
        <w:ind w:left="0"/>
        <w:rPr>
          <w:szCs w:val="24"/>
        </w:rPr>
      </w:pPr>
    </w:p>
    <w:p w:rsidR="00560811" w:rsidRDefault="00560811" w:rsidP="00B81221">
      <w:pPr>
        <w:pStyle w:val="ListParagraph"/>
        <w:spacing w:after="0"/>
        <w:ind w:left="0"/>
        <w:rPr>
          <w:szCs w:val="24"/>
        </w:rPr>
      </w:pPr>
    </w:p>
    <w:p w:rsidR="00560811" w:rsidRDefault="00560811" w:rsidP="00B81221">
      <w:pPr>
        <w:pStyle w:val="ListParagraph"/>
        <w:spacing w:after="0"/>
        <w:ind w:left="0"/>
        <w:rPr>
          <w:szCs w:val="24"/>
        </w:rPr>
      </w:pPr>
    </w:p>
    <w:p w:rsidR="00560811" w:rsidRDefault="00560811" w:rsidP="00B81221">
      <w:pPr>
        <w:pStyle w:val="ListParagraph"/>
        <w:spacing w:after="0"/>
        <w:ind w:left="0"/>
        <w:rPr>
          <w:szCs w:val="24"/>
        </w:rPr>
      </w:pPr>
    </w:p>
    <w:p w:rsidR="00560811" w:rsidRDefault="00560811" w:rsidP="00B81221">
      <w:pPr>
        <w:pStyle w:val="ListParagraph"/>
        <w:spacing w:after="0"/>
        <w:ind w:left="0"/>
        <w:rPr>
          <w:szCs w:val="24"/>
        </w:rPr>
      </w:pPr>
    </w:p>
    <w:p w:rsidR="00560811" w:rsidRDefault="00560811" w:rsidP="00B81221">
      <w:pPr>
        <w:pStyle w:val="ListParagraph"/>
        <w:spacing w:after="0"/>
        <w:ind w:left="0"/>
        <w:rPr>
          <w:szCs w:val="24"/>
        </w:rPr>
      </w:pPr>
      <w:r>
        <w:rPr>
          <w:noProof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0</wp:posOffset>
            </wp:positionV>
            <wp:extent cx="4572000" cy="2743200"/>
            <wp:effectExtent l="19050" t="0" r="19050" b="0"/>
            <wp:wrapNone/>
            <wp:docPr id="602" name="Chart 60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anchor>
        </w:drawing>
      </w:r>
    </w:p>
    <w:p w:rsidR="00560811" w:rsidRDefault="00560811" w:rsidP="00B81221">
      <w:pPr>
        <w:pStyle w:val="ListParagraph"/>
        <w:spacing w:after="0"/>
        <w:ind w:left="0"/>
        <w:rPr>
          <w:szCs w:val="24"/>
        </w:rPr>
      </w:pPr>
    </w:p>
    <w:p w:rsidR="00560811" w:rsidRDefault="00560811" w:rsidP="00B81221">
      <w:pPr>
        <w:pStyle w:val="ListParagraph"/>
        <w:spacing w:after="0"/>
        <w:ind w:left="0"/>
        <w:rPr>
          <w:szCs w:val="24"/>
        </w:rPr>
      </w:pPr>
    </w:p>
    <w:p w:rsidR="00560811" w:rsidRDefault="00560811" w:rsidP="00B81221">
      <w:pPr>
        <w:pStyle w:val="ListParagraph"/>
        <w:spacing w:after="0"/>
        <w:ind w:left="0"/>
        <w:rPr>
          <w:szCs w:val="24"/>
        </w:rPr>
      </w:pPr>
    </w:p>
    <w:p w:rsidR="00560811" w:rsidRDefault="00560811" w:rsidP="00B81221">
      <w:pPr>
        <w:pStyle w:val="ListParagraph"/>
        <w:spacing w:after="0"/>
        <w:ind w:left="0"/>
        <w:rPr>
          <w:szCs w:val="24"/>
        </w:rPr>
      </w:pPr>
    </w:p>
    <w:p w:rsidR="00560811" w:rsidRDefault="00560811" w:rsidP="00B81221">
      <w:pPr>
        <w:pStyle w:val="ListParagraph"/>
        <w:spacing w:after="0"/>
        <w:ind w:left="0"/>
        <w:rPr>
          <w:szCs w:val="24"/>
        </w:rPr>
      </w:pPr>
    </w:p>
    <w:p w:rsidR="00560811" w:rsidRDefault="00560811" w:rsidP="00B81221">
      <w:pPr>
        <w:pStyle w:val="ListParagraph"/>
        <w:spacing w:after="0"/>
        <w:ind w:left="0"/>
        <w:rPr>
          <w:szCs w:val="24"/>
        </w:rPr>
      </w:pPr>
    </w:p>
    <w:p w:rsidR="00560811" w:rsidRDefault="00560811" w:rsidP="00B81221">
      <w:pPr>
        <w:pStyle w:val="ListParagraph"/>
        <w:spacing w:after="0"/>
        <w:ind w:left="0"/>
        <w:rPr>
          <w:szCs w:val="24"/>
        </w:rPr>
      </w:pPr>
    </w:p>
    <w:p w:rsidR="00560811" w:rsidRDefault="00560811" w:rsidP="00B81221">
      <w:pPr>
        <w:pStyle w:val="ListParagraph"/>
        <w:spacing w:after="0"/>
        <w:ind w:left="0"/>
        <w:rPr>
          <w:szCs w:val="24"/>
        </w:rPr>
      </w:pPr>
    </w:p>
    <w:p w:rsidR="00560811" w:rsidRDefault="00560811" w:rsidP="00B81221">
      <w:pPr>
        <w:pStyle w:val="ListParagraph"/>
        <w:spacing w:after="0"/>
        <w:ind w:left="0"/>
        <w:rPr>
          <w:szCs w:val="24"/>
        </w:rPr>
      </w:pPr>
    </w:p>
    <w:p w:rsidR="00560811" w:rsidRDefault="00560811" w:rsidP="00B81221">
      <w:pPr>
        <w:pStyle w:val="ListParagraph"/>
        <w:spacing w:after="0"/>
        <w:ind w:left="0"/>
        <w:rPr>
          <w:szCs w:val="24"/>
        </w:rPr>
      </w:pPr>
    </w:p>
    <w:p w:rsidR="00560811" w:rsidRDefault="00560811" w:rsidP="00B81221">
      <w:pPr>
        <w:pStyle w:val="ListParagraph"/>
        <w:spacing w:after="0"/>
        <w:ind w:left="0"/>
        <w:rPr>
          <w:szCs w:val="24"/>
        </w:rPr>
      </w:pPr>
    </w:p>
    <w:p w:rsidR="00560811" w:rsidRDefault="00560811" w:rsidP="00B81221">
      <w:pPr>
        <w:pStyle w:val="ListParagraph"/>
        <w:spacing w:after="0"/>
        <w:ind w:left="0"/>
        <w:rPr>
          <w:szCs w:val="24"/>
        </w:rPr>
      </w:pPr>
    </w:p>
    <w:p w:rsidR="00560811" w:rsidRDefault="00560811" w:rsidP="00B81221">
      <w:pPr>
        <w:pStyle w:val="ListParagraph"/>
        <w:spacing w:after="0"/>
        <w:ind w:left="0"/>
        <w:rPr>
          <w:szCs w:val="24"/>
        </w:rPr>
      </w:pPr>
    </w:p>
    <w:p w:rsidR="00560811" w:rsidRDefault="00560811" w:rsidP="00B81221">
      <w:pPr>
        <w:pStyle w:val="ListParagraph"/>
        <w:spacing w:after="0"/>
        <w:ind w:left="0"/>
        <w:rPr>
          <w:szCs w:val="24"/>
        </w:rPr>
      </w:pPr>
    </w:p>
    <w:p w:rsidR="00560811" w:rsidRDefault="00560811" w:rsidP="00B81221">
      <w:pPr>
        <w:pStyle w:val="ListParagraph"/>
        <w:spacing w:after="0"/>
        <w:ind w:left="0"/>
        <w:rPr>
          <w:szCs w:val="24"/>
        </w:rPr>
      </w:pPr>
    </w:p>
    <w:p w:rsidR="00560811" w:rsidRDefault="00560811" w:rsidP="00B81221">
      <w:pPr>
        <w:pStyle w:val="ListParagraph"/>
        <w:spacing w:after="0"/>
        <w:ind w:left="0"/>
        <w:rPr>
          <w:szCs w:val="24"/>
        </w:rPr>
      </w:pPr>
      <w:r>
        <w:rPr>
          <w:szCs w:val="24"/>
        </w:rPr>
        <w:t xml:space="preserve">14b. </w:t>
      </w:r>
    </w:p>
    <w:p w:rsidR="00560811" w:rsidRDefault="00560811" w:rsidP="00B81221">
      <w:pPr>
        <w:pStyle w:val="ListParagraph"/>
        <w:spacing w:after="0"/>
        <w:ind w:left="0"/>
        <w:rPr>
          <w:szCs w:val="24"/>
        </w:rPr>
      </w:pPr>
      <w:r w:rsidRPr="00A614C1">
        <w:rPr>
          <w:position w:val="-66"/>
          <w:szCs w:val="24"/>
        </w:rPr>
        <w:object w:dxaOrig="2840" w:dyaOrig="1440">
          <v:shape id="_x0000_i1029" type="#_x0000_t75" style="width:141.5pt;height:1in" o:ole="">
            <v:imagedata r:id="rId28" o:title=""/>
          </v:shape>
          <o:OLEObject Type="Embed" ProgID="Equation.DSMT4" ShapeID="_x0000_i1029" DrawAspect="Content" ObjectID="_1549365200" r:id="rId29"/>
        </w:object>
      </w:r>
      <w:r>
        <w:rPr>
          <w:szCs w:val="24"/>
        </w:rPr>
        <w:t xml:space="preserve"> </w:t>
      </w:r>
    </w:p>
    <w:p w:rsidR="00560811" w:rsidRDefault="00560811" w:rsidP="00B81221">
      <w:pPr>
        <w:pStyle w:val="ListParagraph"/>
        <w:spacing w:after="0"/>
        <w:ind w:left="0"/>
        <w:rPr>
          <w:szCs w:val="24"/>
        </w:rPr>
      </w:pPr>
      <w:r>
        <w:rPr>
          <w:szCs w:val="24"/>
        </w:rPr>
        <w:t>The process is not in control.</w:t>
      </w:r>
    </w:p>
    <w:p w:rsidR="00B144BC" w:rsidRDefault="00B144BC" w:rsidP="00B81221">
      <w:pPr>
        <w:spacing w:after="0"/>
      </w:pPr>
    </w:p>
    <w:p w:rsidR="003D56F9" w:rsidRDefault="00B81221" w:rsidP="00B81221">
      <w:pPr>
        <w:spacing w:after="0"/>
      </w:pPr>
      <w:r>
        <w:t>Cognitive Domain: Analysis</w:t>
      </w:r>
    </w:p>
    <w:p w:rsidR="00560811" w:rsidRDefault="00B81221" w:rsidP="00B81221">
      <w:pPr>
        <w:spacing w:after="0"/>
      </w:pPr>
      <w:r>
        <w:t>Difficulty Level: Medium</w:t>
      </w:r>
    </w:p>
    <w:p w:rsidR="00560811" w:rsidRDefault="00560811" w:rsidP="00B81221">
      <w:pPr>
        <w:pStyle w:val="ListParagraph"/>
        <w:spacing w:after="0"/>
        <w:ind w:left="0"/>
        <w:rPr>
          <w:szCs w:val="24"/>
        </w:rPr>
      </w:pPr>
    </w:p>
    <w:p w:rsidR="00560811" w:rsidRDefault="00560811" w:rsidP="00B81221">
      <w:pPr>
        <w:pStyle w:val="ListParagraph"/>
        <w:spacing w:after="0"/>
        <w:ind w:left="0"/>
        <w:rPr>
          <w:szCs w:val="24"/>
        </w:rPr>
      </w:pPr>
      <w:r>
        <w:rPr>
          <w:szCs w:val="24"/>
        </w:rPr>
        <w:lastRenderedPageBreak/>
        <w:t xml:space="preserve">15ab. A </w:t>
      </w:r>
      <w:r w:rsidR="004F18D4">
        <w:rPr>
          <w:szCs w:val="24"/>
        </w:rPr>
        <w:t>c-</w:t>
      </w:r>
      <w:r>
        <w:rPr>
          <w:szCs w:val="24"/>
        </w:rPr>
        <w:t>chart is appropriate because the defects are being counted over a consistent window of opportunity.</w:t>
      </w:r>
    </w:p>
    <w:p w:rsidR="00B144BC" w:rsidRDefault="00B144BC" w:rsidP="00B81221">
      <w:pPr>
        <w:pStyle w:val="ListParagraph"/>
        <w:spacing w:after="0"/>
        <w:ind w:left="0"/>
        <w:rPr>
          <w:szCs w:val="24"/>
        </w:rPr>
      </w:pPr>
      <w:r>
        <w:rPr>
          <w:noProof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10632</wp:posOffset>
            </wp:positionH>
            <wp:positionV relativeFrom="paragraph">
              <wp:posOffset>123160</wp:posOffset>
            </wp:positionV>
            <wp:extent cx="5667153" cy="3466214"/>
            <wp:effectExtent l="0" t="0" r="10160" b="1270"/>
            <wp:wrapNone/>
            <wp:docPr id="603" name="Chart 60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60811" w:rsidRDefault="00560811" w:rsidP="00B81221">
      <w:pPr>
        <w:pStyle w:val="ListParagraph"/>
        <w:spacing w:after="0"/>
        <w:ind w:left="0"/>
        <w:rPr>
          <w:szCs w:val="24"/>
        </w:rPr>
      </w:pPr>
    </w:p>
    <w:p w:rsidR="00560811" w:rsidRDefault="00560811" w:rsidP="00B81221">
      <w:pPr>
        <w:pStyle w:val="ListParagraph"/>
        <w:spacing w:after="0"/>
        <w:ind w:left="0"/>
        <w:rPr>
          <w:szCs w:val="24"/>
        </w:rPr>
      </w:pPr>
    </w:p>
    <w:p w:rsidR="00560811" w:rsidRDefault="00560811" w:rsidP="00B81221">
      <w:pPr>
        <w:pStyle w:val="ListParagraph"/>
        <w:spacing w:after="0"/>
        <w:ind w:left="0"/>
        <w:rPr>
          <w:szCs w:val="24"/>
        </w:rPr>
      </w:pPr>
    </w:p>
    <w:p w:rsidR="00560811" w:rsidRDefault="00560811" w:rsidP="00B81221">
      <w:pPr>
        <w:pStyle w:val="ListParagraph"/>
        <w:spacing w:after="0"/>
        <w:ind w:left="0"/>
        <w:rPr>
          <w:szCs w:val="24"/>
        </w:rPr>
      </w:pPr>
    </w:p>
    <w:p w:rsidR="00560811" w:rsidRDefault="00560811" w:rsidP="00B81221">
      <w:pPr>
        <w:pStyle w:val="ListParagraph"/>
        <w:spacing w:after="0"/>
        <w:ind w:left="0"/>
        <w:rPr>
          <w:szCs w:val="24"/>
        </w:rPr>
      </w:pPr>
    </w:p>
    <w:p w:rsidR="00560811" w:rsidRDefault="00560811" w:rsidP="00B81221">
      <w:pPr>
        <w:pStyle w:val="ListParagraph"/>
        <w:spacing w:after="0"/>
        <w:ind w:left="0"/>
        <w:rPr>
          <w:szCs w:val="24"/>
        </w:rPr>
      </w:pPr>
    </w:p>
    <w:p w:rsidR="00560811" w:rsidRDefault="00560811" w:rsidP="00B81221">
      <w:pPr>
        <w:pStyle w:val="ListParagraph"/>
        <w:spacing w:after="0"/>
        <w:ind w:left="0"/>
        <w:rPr>
          <w:szCs w:val="24"/>
        </w:rPr>
      </w:pPr>
    </w:p>
    <w:p w:rsidR="00560811" w:rsidRDefault="00560811" w:rsidP="00B81221">
      <w:pPr>
        <w:pStyle w:val="ListParagraph"/>
        <w:spacing w:after="0"/>
        <w:ind w:left="0"/>
        <w:rPr>
          <w:szCs w:val="24"/>
        </w:rPr>
      </w:pPr>
    </w:p>
    <w:p w:rsidR="00560811" w:rsidRDefault="00560811" w:rsidP="00B81221">
      <w:pPr>
        <w:pStyle w:val="ListParagraph"/>
        <w:spacing w:after="0"/>
        <w:ind w:left="0"/>
        <w:rPr>
          <w:szCs w:val="24"/>
        </w:rPr>
      </w:pPr>
    </w:p>
    <w:p w:rsidR="00560811" w:rsidRDefault="00560811" w:rsidP="00B81221">
      <w:pPr>
        <w:pStyle w:val="ListParagraph"/>
        <w:spacing w:after="0"/>
        <w:ind w:left="0"/>
        <w:rPr>
          <w:szCs w:val="24"/>
        </w:rPr>
      </w:pPr>
    </w:p>
    <w:p w:rsidR="00560811" w:rsidRDefault="00560811" w:rsidP="00B81221">
      <w:pPr>
        <w:pStyle w:val="ListParagraph"/>
        <w:spacing w:after="0"/>
        <w:ind w:left="0"/>
        <w:rPr>
          <w:szCs w:val="24"/>
        </w:rPr>
      </w:pPr>
    </w:p>
    <w:p w:rsidR="00560811" w:rsidRDefault="00560811" w:rsidP="00B81221">
      <w:pPr>
        <w:pStyle w:val="ListParagraph"/>
        <w:spacing w:after="0"/>
        <w:ind w:left="0"/>
        <w:rPr>
          <w:szCs w:val="24"/>
        </w:rPr>
      </w:pPr>
    </w:p>
    <w:p w:rsidR="00560811" w:rsidRDefault="00560811" w:rsidP="00B81221">
      <w:pPr>
        <w:pStyle w:val="ListParagraph"/>
        <w:spacing w:after="0"/>
        <w:ind w:left="0"/>
        <w:rPr>
          <w:szCs w:val="24"/>
        </w:rPr>
      </w:pPr>
    </w:p>
    <w:p w:rsidR="00560811" w:rsidRDefault="00560811" w:rsidP="00B81221">
      <w:pPr>
        <w:pStyle w:val="ListParagraph"/>
        <w:spacing w:after="0"/>
        <w:ind w:left="0"/>
        <w:rPr>
          <w:szCs w:val="24"/>
        </w:rPr>
      </w:pPr>
    </w:p>
    <w:p w:rsidR="00560811" w:rsidRDefault="00560811" w:rsidP="00B81221">
      <w:pPr>
        <w:pStyle w:val="ListParagraph"/>
        <w:spacing w:after="0"/>
        <w:ind w:left="0"/>
        <w:rPr>
          <w:szCs w:val="24"/>
        </w:rPr>
      </w:pPr>
    </w:p>
    <w:p w:rsidR="00B144BC" w:rsidRDefault="00B144BC" w:rsidP="00B81221">
      <w:pPr>
        <w:pStyle w:val="ListParagraph"/>
        <w:spacing w:after="0"/>
        <w:ind w:left="0"/>
        <w:rPr>
          <w:szCs w:val="24"/>
        </w:rPr>
      </w:pPr>
    </w:p>
    <w:p w:rsidR="00B144BC" w:rsidRDefault="00B144BC" w:rsidP="00B81221">
      <w:pPr>
        <w:pStyle w:val="ListParagraph"/>
        <w:spacing w:after="0"/>
        <w:ind w:left="0"/>
        <w:rPr>
          <w:szCs w:val="24"/>
        </w:rPr>
      </w:pPr>
    </w:p>
    <w:p w:rsidR="00B144BC" w:rsidRDefault="00B144BC" w:rsidP="00B81221">
      <w:pPr>
        <w:pStyle w:val="ListParagraph"/>
        <w:spacing w:after="0"/>
        <w:ind w:left="0"/>
        <w:rPr>
          <w:szCs w:val="24"/>
        </w:rPr>
      </w:pPr>
    </w:p>
    <w:p w:rsidR="00B144BC" w:rsidRDefault="00B144BC" w:rsidP="00B81221">
      <w:pPr>
        <w:pStyle w:val="ListParagraph"/>
        <w:spacing w:after="0"/>
        <w:ind w:left="0"/>
        <w:rPr>
          <w:szCs w:val="24"/>
        </w:rPr>
      </w:pPr>
    </w:p>
    <w:p w:rsidR="00560811" w:rsidRDefault="00560811" w:rsidP="00B81221">
      <w:pPr>
        <w:pStyle w:val="ListParagraph"/>
        <w:spacing w:after="0"/>
        <w:ind w:left="0"/>
        <w:rPr>
          <w:szCs w:val="24"/>
        </w:rPr>
      </w:pPr>
    </w:p>
    <w:p w:rsidR="00560811" w:rsidRDefault="00560811" w:rsidP="00B81221">
      <w:pPr>
        <w:pStyle w:val="ListParagraph"/>
        <w:spacing w:after="0"/>
        <w:ind w:left="0"/>
        <w:rPr>
          <w:szCs w:val="24"/>
        </w:rPr>
      </w:pPr>
      <w:r w:rsidRPr="00E201E9">
        <w:rPr>
          <w:position w:val="-34"/>
          <w:szCs w:val="24"/>
        </w:rPr>
        <w:object w:dxaOrig="3159" w:dyaOrig="800">
          <v:shape id="_x0000_i1030" type="#_x0000_t75" style="width:158.25pt;height:39.35pt" o:ole="">
            <v:imagedata r:id="rId31" o:title=""/>
          </v:shape>
          <o:OLEObject Type="Embed" ProgID="Equation.DSMT4" ShapeID="_x0000_i1030" DrawAspect="Content" ObjectID="_1549365201" r:id="rId32"/>
        </w:object>
      </w:r>
      <w:r>
        <w:rPr>
          <w:szCs w:val="24"/>
        </w:rPr>
        <w:t xml:space="preserve"> </w:t>
      </w:r>
    </w:p>
    <w:p w:rsidR="00560811" w:rsidRDefault="00560811" w:rsidP="00B81221">
      <w:pPr>
        <w:pStyle w:val="ListParagraph"/>
        <w:spacing w:after="0"/>
        <w:ind w:left="0"/>
        <w:rPr>
          <w:szCs w:val="24"/>
        </w:rPr>
      </w:pPr>
      <w:r>
        <w:rPr>
          <w:szCs w:val="24"/>
        </w:rPr>
        <w:t xml:space="preserve">15c. </w:t>
      </w:r>
      <w:proofErr w:type="gramStart"/>
      <w:r>
        <w:rPr>
          <w:szCs w:val="24"/>
        </w:rPr>
        <w:t>The</w:t>
      </w:r>
      <w:proofErr w:type="gramEnd"/>
      <w:r>
        <w:rPr>
          <w:szCs w:val="24"/>
        </w:rPr>
        <w:t xml:space="preserve"> last </w:t>
      </w:r>
      <w:r w:rsidR="004F18D4">
        <w:rPr>
          <w:szCs w:val="24"/>
        </w:rPr>
        <w:t xml:space="preserve">20 </w:t>
      </w:r>
      <w:r>
        <w:rPr>
          <w:szCs w:val="24"/>
        </w:rPr>
        <w:t xml:space="preserve">points are the data for the following week. The process is in control but is close to violating the rule about </w:t>
      </w:r>
      <w:r w:rsidR="004F18D4">
        <w:rPr>
          <w:szCs w:val="24"/>
        </w:rPr>
        <w:t>eight</w:t>
      </w:r>
      <w:r>
        <w:rPr>
          <w:szCs w:val="24"/>
        </w:rPr>
        <w:t xml:space="preserve"> successive points on one side of the center line. There appears to be a lower defect rate after process improvements were made.</w:t>
      </w:r>
    </w:p>
    <w:p w:rsidR="004F18D4" w:rsidRDefault="00B81221" w:rsidP="00B81221">
      <w:pPr>
        <w:spacing w:after="0"/>
      </w:pPr>
      <w:r>
        <w:t>Cognitive Domain: Analysis</w:t>
      </w:r>
    </w:p>
    <w:p w:rsidR="00560811" w:rsidRDefault="00B81221" w:rsidP="00B81221">
      <w:pPr>
        <w:spacing w:after="0"/>
      </w:pPr>
      <w:r>
        <w:t>Difficulty Level: Medium</w:t>
      </w:r>
    </w:p>
    <w:p w:rsidR="00560811" w:rsidRDefault="00560811" w:rsidP="00B81221">
      <w:pPr>
        <w:spacing w:after="0"/>
      </w:pPr>
      <w:r>
        <w:br w:type="page"/>
      </w:r>
    </w:p>
    <w:p w:rsidR="00560811" w:rsidRDefault="00560811" w:rsidP="00B81221">
      <w:pPr>
        <w:pStyle w:val="ListParagraph"/>
        <w:spacing w:after="0"/>
        <w:ind w:left="0"/>
        <w:rPr>
          <w:szCs w:val="24"/>
        </w:rPr>
      </w:pPr>
      <w:r>
        <w:rPr>
          <w:szCs w:val="24"/>
        </w:rPr>
        <w:lastRenderedPageBreak/>
        <w:t xml:space="preserve">16a. </w:t>
      </w:r>
      <w:proofErr w:type="gramStart"/>
      <w:r>
        <w:rPr>
          <w:szCs w:val="24"/>
        </w:rPr>
        <w:t>A</w:t>
      </w:r>
      <w:proofErr w:type="gramEnd"/>
      <w:r>
        <w:rPr>
          <w:szCs w:val="24"/>
        </w:rPr>
        <w:t xml:space="preserve"> c</w:t>
      </w:r>
      <w:r w:rsidR="004F18D4">
        <w:rPr>
          <w:szCs w:val="24"/>
        </w:rPr>
        <w:t>-</w:t>
      </w:r>
      <w:r>
        <w:rPr>
          <w:szCs w:val="24"/>
        </w:rPr>
        <w:t>chart is appropriate because the defects are being counted over a consistent window of opportunity.</w:t>
      </w:r>
    </w:p>
    <w:p w:rsidR="00560811" w:rsidRDefault="00560811" w:rsidP="00B81221">
      <w:pPr>
        <w:pStyle w:val="ListParagraph"/>
        <w:spacing w:after="0"/>
        <w:ind w:left="0"/>
        <w:rPr>
          <w:szCs w:val="24"/>
        </w:rPr>
      </w:pPr>
      <w:r>
        <w:rPr>
          <w:szCs w:val="24"/>
        </w:rPr>
        <w:t xml:space="preserve">16b. </w:t>
      </w:r>
    </w:p>
    <w:p w:rsidR="00560811" w:rsidRDefault="00560811" w:rsidP="00B81221">
      <w:pPr>
        <w:pStyle w:val="ListParagraph"/>
        <w:spacing w:after="0"/>
        <w:ind w:left="0"/>
        <w:rPr>
          <w:rFonts w:eastAsiaTheme="minorEastAsia"/>
          <w:szCs w:val="24"/>
        </w:rPr>
      </w:pPr>
      <w:r>
        <w:rPr>
          <w:szCs w:val="24"/>
        </w:rPr>
        <w:t xml:space="preserve">UCL = 5.23 + 3 x </w:t>
      </w:r>
      <m:oMath>
        <m:r>
          <m:rPr>
            <m:sty m:val="p"/>
          </m:rPr>
          <w:rPr>
            <w:rFonts w:ascii="Cambria Math" w:hAnsi="Cambria Math"/>
            <w:szCs w:val="24"/>
          </w:rPr>
          <m:t>√5.23</m:t>
        </m:r>
      </m:oMath>
      <w:r>
        <w:rPr>
          <w:rFonts w:eastAsiaTheme="minorEastAsia"/>
          <w:szCs w:val="24"/>
        </w:rPr>
        <w:t xml:space="preserve"> = 12.10</w:t>
      </w:r>
    </w:p>
    <w:p w:rsidR="00560811" w:rsidRDefault="00560811" w:rsidP="00B81221">
      <w:pPr>
        <w:pStyle w:val="ListParagraph"/>
        <w:spacing w:after="0"/>
        <w:ind w:left="0"/>
        <w:rPr>
          <w:rFonts w:eastAsiaTheme="minorEastAsia"/>
          <w:szCs w:val="24"/>
        </w:rPr>
      </w:pPr>
      <w:r>
        <w:rPr>
          <w:rFonts w:eastAsiaTheme="minorEastAsia"/>
          <w:szCs w:val="24"/>
        </w:rPr>
        <w:t>L</w:t>
      </w:r>
      <w:r w:rsidRPr="00473279">
        <w:rPr>
          <w:rFonts w:eastAsiaTheme="minorEastAsia"/>
          <w:szCs w:val="24"/>
        </w:rPr>
        <w:t xml:space="preserve">CL = 5.23 </w:t>
      </w:r>
      <w:r w:rsidR="004F18D4">
        <w:rPr>
          <w:rFonts w:eastAsiaTheme="minorEastAsia"/>
          <w:szCs w:val="24"/>
        </w:rPr>
        <w:t>–</w:t>
      </w:r>
      <w:r w:rsidRPr="00473279">
        <w:rPr>
          <w:rFonts w:eastAsiaTheme="minorEastAsia"/>
          <w:szCs w:val="24"/>
        </w:rPr>
        <w:t xml:space="preserve"> 3 x √5.23 = </w:t>
      </w:r>
      <w:r>
        <w:rPr>
          <w:rFonts w:eastAsiaTheme="minorEastAsia"/>
          <w:szCs w:val="24"/>
        </w:rPr>
        <w:t>1.66</w:t>
      </w:r>
    </w:p>
    <w:p w:rsidR="00560811" w:rsidRDefault="00B144BC" w:rsidP="00B81221">
      <w:pPr>
        <w:pStyle w:val="ListParagraph"/>
        <w:spacing w:after="0"/>
        <w:ind w:left="0"/>
        <w:rPr>
          <w:szCs w:val="24"/>
        </w:rPr>
      </w:pPr>
      <w:r>
        <w:rPr>
          <w:noProof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21265</wp:posOffset>
            </wp:positionH>
            <wp:positionV relativeFrom="paragraph">
              <wp:posOffset>108053</wp:posOffset>
            </wp:positionV>
            <wp:extent cx="5603358" cy="3125972"/>
            <wp:effectExtent l="0" t="0" r="16510" b="17780"/>
            <wp:wrapNone/>
            <wp:docPr id="604" name="Chart 60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3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60811" w:rsidRPr="00D66B82" w:rsidRDefault="00560811" w:rsidP="00B81221">
      <w:pPr>
        <w:spacing w:after="0"/>
      </w:pPr>
    </w:p>
    <w:p w:rsidR="00560811" w:rsidRPr="00D66B82" w:rsidRDefault="00560811" w:rsidP="00B81221">
      <w:pPr>
        <w:spacing w:after="0"/>
      </w:pPr>
    </w:p>
    <w:p w:rsidR="00560811" w:rsidRPr="00D66B82" w:rsidRDefault="00560811" w:rsidP="00B81221">
      <w:pPr>
        <w:spacing w:after="0"/>
      </w:pPr>
    </w:p>
    <w:p w:rsidR="00560811" w:rsidRPr="00D66B82" w:rsidRDefault="00560811" w:rsidP="00B81221">
      <w:pPr>
        <w:spacing w:after="0"/>
      </w:pPr>
    </w:p>
    <w:p w:rsidR="00560811" w:rsidRPr="00D66B82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B144BC" w:rsidRDefault="00B144BC" w:rsidP="00B81221">
      <w:pPr>
        <w:spacing w:after="0"/>
      </w:pPr>
    </w:p>
    <w:p w:rsidR="00B144BC" w:rsidRDefault="00B144BC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  <w:r>
        <w:t xml:space="preserve">16c. </w:t>
      </w:r>
      <w:proofErr w:type="gramStart"/>
      <w:r>
        <w:t>The</w:t>
      </w:r>
      <w:proofErr w:type="gramEnd"/>
      <w:r>
        <w:t xml:space="preserve"> process is in control</w:t>
      </w:r>
      <w:r w:rsidR="004F18D4">
        <w:t>.</w:t>
      </w:r>
    </w:p>
    <w:p w:rsidR="004F18D4" w:rsidRDefault="00B81221" w:rsidP="00B81221">
      <w:pPr>
        <w:spacing w:after="0"/>
      </w:pPr>
      <w:r>
        <w:t>Cognitive Domain: Analysis</w:t>
      </w:r>
    </w:p>
    <w:p w:rsidR="00560811" w:rsidRDefault="00B81221" w:rsidP="00B81221">
      <w:pPr>
        <w:spacing w:after="0"/>
      </w:pPr>
      <w:r>
        <w:t>Difficulty Level: Medium</w:t>
      </w:r>
    </w:p>
    <w:p w:rsidR="00560811" w:rsidRPr="00D66B82" w:rsidRDefault="00560811" w:rsidP="00B81221">
      <w:pPr>
        <w:spacing w:after="0"/>
      </w:pPr>
    </w:p>
    <w:p w:rsidR="00560811" w:rsidRDefault="00560811" w:rsidP="00B81221">
      <w:pPr>
        <w:pStyle w:val="ListParagraph"/>
        <w:spacing w:after="0"/>
        <w:ind w:left="0"/>
        <w:rPr>
          <w:szCs w:val="24"/>
        </w:rPr>
      </w:pPr>
      <w:r>
        <w:rPr>
          <w:szCs w:val="24"/>
        </w:rPr>
        <w:t>17.</w:t>
      </w:r>
    </w:p>
    <w:p w:rsidR="00560811" w:rsidRDefault="00B144BC" w:rsidP="00B81221">
      <w:pPr>
        <w:pStyle w:val="ListParagraph"/>
        <w:spacing w:after="0"/>
        <w:ind w:left="0"/>
        <w:rPr>
          <w:szCs w:val="24"/>
        </w:rPr>
      </w:pPr>
      <w:r>
        <w:rPr>
          <w:noProof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margin">
              <wp:posOffset>21265</wp:posOffset>
            </wp:positionH>
            <wp:positionV relativeFrom="paragraph">
              <wp:posOffset>64636</wp:posOffset>
            </wp:positionV>
            <wp:extent cx="5603240" cy="2955851"/>
            <wp:effectExtent l="0" t="0" r="16510" b="16510"/>
            <wp:wrapNone/>
            <wp:docPr id="605" name="Chart 60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4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60811" w:rsidRDefault="00560811" w:rsidP="00B81221">
      <w:pPr>
        <w:pStyle w:val="ListParagraph"/>
        <w:spacing w:after="0"/>
        <w:ind w:left="0"/>
        <w:rPr>
          <w:szCs w:val="24"/>
        </w:rPr>
      </w:pPr>
    </w:p>
    <w:p w:rsidR="00560811" w:rsidRDefault="00560811" w:rsidP="00B81221">
      <w:pPr>
        <w:pStyle w:val="ListParagraph"/>
        <w:spacing w:after="0"/>
        <w:ind w:left="0"/>
        <w:rPr>
          <w:szCs w:val="24"/>
        </w:rPr>
      </w:pPr>
    </w:p>
    <w:p w:rsidR="00560811" w:rsidRDefault="00560811" w:rsidP="00B81221">
      <w:pPr>
        <w:pStyle w:val="ListParagraph"/>
        <w:spacing w:after="0"/>
        <w:ind w:left="0"/>
        <w:rPr>
          <w:szCs w:val="24"/>
        </w:rPr>
      </w:pPr>
    </w:p>
    <w:p w:rsidR="00560811" w:rsidRDefault="00560811" w:rsidP="00B81221">
      <w:pPr>
        <w:pStyle w:val="ListParagraph"/>
        <w:spacing w:after="0"/>
        <w:ind w:left="0"/>
        <w:rPr>
          <w:szCs w:val="24"/>
        </w:rPr>
      </w:pPr>
    </w:p>
    <w:p w:rsidR="00560811" w:rsidRDefault="00560811" w:rsidP="00B81221">
      <w:pPr>
        <w:pStyle w:val="ListParagraph"/>
        <w:spacing w:after="0"/>
        <w:ind w:left="0"/>
        <w:rPr>
          <w:szCs w:val="24"/>
        </w:rPr>
      </w:pPr>
    </w:p>
    <w:p w:rsidR="00560811" w:rsidRDefault="00560811" w:rsidP="00B81221">
      <w:pPr>
        <w:pStyle w:val="ListParagraph"/>
        <w:spacing w:after="0"/>
        <w:ind w:left="0"/>
        <w:rPr>
          <w:szCs w:val="24"/>
        </w:rPr>
      </w:pPr>
    </w:p>
    <w:p w:rsidR="00560811" w:rsidRDefault="00560811" w:rsidP="00B81221">
      <w:pPr>
        <w:pStyle w:val="ListParagraph"/>
        <w:spacing w:after="0"/>
        <w:ind w:left="0"/>
        <w:rPr>
          <w:szCs w:val="24"/>
        </w:rPr>
      </w:pPr>
    </w:p>
    <w:p w:rsidR="00560811" w:rsidRDefault="00560811" w:rsidP="00B81221">
      <w:pPr>
        <w:pStyle w:val="ListParagraph"/>
        <w:spacing w:after="0"/>
        <w:ind w:left="0"/>
        <w:rPr>
          <w:szCs w:val="24"/>
        </w:rPr>
      </w:pPr>
    </w:p>
    <w:p w:rsidR="00560811" w:rsidRDefault="00560811" w:rsidP="00B81221">
      <w:pPr>
        <w:pStyle w:val="ListParagraph"/>
        <w:spacing w:after="0"/>
        <w:ind w:left="0"/>
        <w:rPr>
          <w:szCs w:val="24"/>
        </w:rPr>
      </w:pPr>
    </w:p>
    <w:p w:rsidR="00560811" w:rsidRDefault="00560811" w:rsidP="00B81221">
      <w:pPr>
        <w:pStyle w:val="ListParagraph"/>
        <w:spacing w:after="0"/>
        <w:ind w:left="0"/>
        <w:rPr>
          <w:szCs w:val="24"/>
        </w:rPr>
      </w:pPr>
    </w:p>
    <w:p w:rsidR="00560811" w:rsidRDefault="00560811" w:rsidP="00B81221">
      <w:pPr>
        <w:pStyle w:val="ListParagraph"/>
        <w:spacing w:after="0"/>
        <w:ind w:left="0"/>
        <w:rPr>
          <w:szCs w:val="24"/>
        </w:rPr>
      </w:pPr>
    </w:p>
    <w:p w:rsidR="00560811" w:rsidRDefault="00560811" w:rsidP="00B81221">
      <w:pPr>
        <w:pStyle w:val="ListParagraph"/>
        <w:spacing w:after="0"/>
        <w:ind w:left="0"/>
        <w:rPr>
          <w:szCs w:val="24"/>
        </w:rPr>
      </w:pPr>
    </w:p>
    <w:p w:rsidR="00560811" w:rsidRDefault="00560811" w:rsidP="00B81221">
      <w:pPr>
        <w:pStyle w:val="ListParagraph"/>
        <w:spacing w:after="0"/>
        <w:ind w:left="0"/>
        <w:rPr>
          <w:szCs w:val="24"/>
        </w:rPr>
      </w:pPr>
    </w:p>
    <w:p w:rsidR="00560811" w:rsidRDefault="00560811" w:rsidP="00B81221">
      <w:pPr>
        <w:pStyle w:val="ListParagraph"/>
        <w:spacing w:after="0"/>
        <w:ind w:left="0"/>
        <w:rPr>
          <w:szCs w:val="24"/>
        </w:rPr>
      </w:pPr>
    </w:p>
    <w:p w:rsidR="00560811" w:rsidRDefault="00560811" w:rsidP="00B81221">
      <w:pPr>
        <w:pStyle w:val="ListParagraph"/>
        <w:spacing w:after="0"/>
        <w:ind w:left="0"/>
        <w:rPr>
          <w:szCs w:val="24"/>
        </w:rPr>
      </w:pPr>
    </w:p>
    <w:p w:rsidR="00560811" w:rsidRDefault="00560811" w:rsidP="00B81221">
      <w:pPr>
        <w:pStyle w:val="ListParagraph"/>
        <w:spacing w:after="0"/>
        <w:ind w:left="0"/>
        <w:rPr>
          <w:szCs w:val="24"/>
        </w:rPr>
      </w:pPr>
      <w:r w:rsidRPr="00480BD9">
        <w:rPr>
          <w:position w:val="-34"/>
          <w:szCs w:val="24"/>
        </w:rPr>
        <w:object w:dxaOrig="2900" w:dyaOrig="800">
          <v:shape id="_x0000_i1031" type="#_x0000_t75" style="width:144.85pt;height:39.35pt" o:ole="">
            <v:imagedata r:id="rId35" o:title=""/>
          </v:shape>
          <o:OLEObject Type="Embed" ProgID="Equation.DSMT4" ShapeID="_x0000_i1031" DrawAspect="Content" ObjectID="_1549365202" r:id="rId36"/>
        </w:object>
      </w:r>
      <w:r>
        <w:rPr>
          <w:szCs w:val="24"/>
        </w:rPr>
        <w:t xml:space="preserve"> </w:t>
      </w:r>
    </w:p>
    <w:p w:rsidR="004F18D4" w:rsidRDefault="00B81221" w:rsidP="00B81221">
      <w:pPr>
        <w:spacing w:after="0"/>
      </w:pPr>
      <w:r>
        <w:t>Cognitive Domain: Analysis</w:t>
      </w:r>
    </w:p>
    <w:p w:rsidR="00560811" w:rsidRDefault="00B81221" w:rsidP="00B81221">
      <w:pPr>
        <w:spacing w:after="0"/>
      </w:pPr>
      <w:r>
        <w:t>Difficulty Level: Medium</w:t>
      </w:r>
    </w:p>
    <w:p w:rsidR="00B144BC" w:rsidRDefault="00B144BC" w:rsidP="00B81221">
      <w:pPr>
        <w:spacing w:after="0"/>
      </w:pPr>
    </w:p>
    <w:p w:rsidR="00B144BC" w:rsidRDefault="00B144BC" w:rsidP="00B81221">
      <w:pPr>
        <w:spacing w:after="0"/>
      </w:pPr>
    </w:p>
    <w:p w:rsidR="00560811" w:rsidRDefault="00560811" w:rsidP="00B81221">
      <w:pPr>
        <w:spacing w:after="0"/>
      </w:pPr>
    </w:p>
    <w:p w:rsidR="00B144BC" w:rsidRDefault="00560811" w:rsidP="00B81221">
      <w:pPr>
        <w:spacing w:after="0"/>
      </w:pPr>
      <w:r>
        <w:t>18.</w:t>
      </w:r>
    </w:p>
    <w:p w:rsidR="00B144BC" w:rsidRDefault="00B144BC" w:rsidP="00B81221">
      <w:pPr>
        <w:spacing w:after="0"/>
      </w:pPr>
    </w:p>
    <w:p w:rsidR="00560811" w:rsidRDefault="00560811" w:rsidP="00B81221">
      <w:pPr>
        <w:spacing w:after="0"/>
      </w:pPr>
      <w:r>
        <w:rPr>
          <w:noProof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margin">
              <wp:posOffset>42530</wp:posOffset>
            </wp:positionH>
            <wp:positionV relativeFrom="paragraph">
              <wp:posOffset>7309</wp:posOffset>
            </wp:positionV>
            <wp:extent cx="5635256" cy="3179135"/>
            <wp:effectExtent l="0" t="0" r="3810" b="2540"/>
            <wp:wrapNone/>
            <wp:docPr id="606" name="Chart 60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7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B144BC" w:rsidRDefault="00B144BC" w:rsidP="00B81221">
      <w:pPr>
        <w:spacing w:after="0"/>
      </w:pPr>
    </w:p>
    <w:p w:rsidR="00B144BC" w:rsidRDefault="00B144BC" w:rsidP="00B81221">
      <w:pPr>
        <w:spacing w:after="0"/>
      </w:pPr>
    </w:p>
    <w:p w:rsidR="00B144BC" w:rsidRDefault="00B144BC" w:rsidP="00B81221">
      <w:pPr>
        <w:spacing w:after="0"/>
      </w:pPr>
    </w:p>
    <w:p w:rsidR="00560811" w:rsidRDefault="00560811" w:rsidP="00B81221">
      <w:pPr>
        <w:spacing w:after="0"/>
      </w:pPr>
      <w:r w:rsidRPr="001C7CC2">
        <w:rPr>
          <w:position w:val="-64"/>
        </w:rPr>
        <w:object w:dxaOrig="4560" w:dyaOrig="1400">
          <v:shape id="_x0000_i1032" type="#_x0000_t75" style="width:227.7pt;height:69.5pt" o:ole="">
            <v:imagedata r:id="rId38" o:title=""/>
          </v:shape>
          <o:OLEObject Type="Embed" ProgID="Equation.DSMT4" ShapeID="_x0000_i1032" DrawAspect="Content" ObjectID="_1549365203" r:id="rId39"/>
        </w:object>
      </w: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  <w:r>
        <w:t>The chart is in control.</w:t>
      </w:r>
    </w:p>
    <w:p w:rsidR="004B03C1" w:rsidRDefault="00B81221" w:rsidP="00B81221">
      <w:pPr>
        <w:spacing w:after="0"/>
      </w:pPr>
      <w:r>
        <w:t>Cognitive Domain: Analysis</w:t>
      </w:r>
    </w:p>
    <w:p w:rsidR="00560811" w:rsidRDefault="00B81221" w:rsidP="00B81221">
      <w:pPr>
        <w:spacing w:after="0"/>
      </w:pPr>
      <w:r>
        <w:t>Difficulty Level: Medium</w:t>
      </w:r>
    </w:p>
    <w:p w:rsidR="00560811" w:rsidRDefault="00560811" w:rsidP="00B81221">
      <w:pPr>
        <w:spacing w:after="0"/>
      </w:pPr>
    </w:p>
    <w:p w:rsidR="00B144BC" w:rsidRDefault="00B144BC">
      <w:pPr>
        <w:spacing w:after="0"/>
      </w:pPr>
      <w:r>
        <w:br w:type="page"/>
      </w:r>
    </w:p>
    <w:p w:rsidR="00B144BC" w:rsidRDefault="00B144BC" w:rsidP="00B81221">
      <w:pPr>
        <w:spacing w:after="0"/>
      </w:pPr>
    </w:p>
    <w:p w:rsidR="00560811" w:rsidRDefault="00560811" w:rsidP="00B81221">
      <w:pPr>
        <w:spacing w:after="0"/>
      </w:pPr>
      <w:r>
        <w:t>19ab. A p-chart is appropriate because the data are binomial and have a variable sample size.</w:t>
      </w:r>
    </w:p>
    <w:p w:rsidR="00560811" w:rsidRDefault="00560811" w:rsidP="00B81221">
      <w:pPr>
        <w:spacing w:after="0"/>
      </w:pPr>
    </w:p>
    <w:p w:rsidR="00560811" w:rsidRDefault="00B144BC" w:rsidP="00B81221">
      <w:pPr>
        <w:spacing w:after="0"/>
      </w:pPr>
      <w:r>
        <w:rPr>
          <w:noProof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31898</wp:posOffset>
            </wp:positionH>
            <wp:positionV relativeFrom="paragraph">
              <wp:posOffset>27467</wp:posOffset>
            </wp:positionV>
            <wp:extent cx="5613990" cy="3200400"/>
            <wp:effectExtent l="0" t="0" r="6350" b="0"/>
            <wp:wrapNone/>
            <wp:docPr id="607" name="Chart 60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B144BC" w:rsidRDefault="00B144BC" w:rsidP="00B81221">
      <w:pPr>
        <w:spacing w:after="0"/>
      </w:pPr>
    </w:p>
    <w:p w:rsidR="00B144BC" w:rsidRDefault="00B144BC" w:rsidP="00B81221">
      <w:pPr>
        <w:spacing w:after="0"/>
      </w:pPr>
    </w:p>
    <w:p w:rsidR="00B144BC" w:rsidRDefault="00B144BC" w:rsidP="00B81221">
      <w:pPr>
        <w:spacing w:after="0"/>
      </w:pPr>
    </w:p>
    <w:p w:rsidR="00B144BC" w:rsidRDefault="00B144BC" w:rsidP="00B81221">
      <w:pPr>
        <w:spacing w:after="0"/>
      </w:pPr>
    </w:p>
    <w:p w:rsidR="00560811" w:rsidRDefault="00560811" w:rsidP="00B81221">
      <w:pPr>
        <w:spacing w:after="0"/>
      </w:pPr>
      <w:r w:rsidRPr="00AF47F8">
        <w:rPr>
          <w:position w:val="-64"/>
        </w:rPr>
        <w:object w:dxaOrig="4620" w:dyaOrig="1400">
          <v:shape id="_x0000_i1033" type="#_x0000_t75" style="width:231.05pt;height:69.5pt" o:ole="">
            <v:imagedata r:id="rId41" o:title=""/>
          </v:shape>
          <o:OLEObject Type="Embed" ProgID="Equation.DSMT4" ShapeID="_x0000_i1033" DrawAspect="Content" ObjectID="_1549365204" r:id="rId42"/>
        </w:object>
      </w:r>
      <w:r>
        <w:t xml:space="preserve"> </w:t>
      </w:r>
    </w:p>
    <w:p w:rsidR="00560811" w:rsidRDefault="00560811" w:rsidP="00B81221">
      <w:pPr>
        <w:spacing w:after="0"/>
      </w:pPr>
      <w:r>
        <w:t>Since the sample size is variable, the average sample size of 56.875 was used in the standard deviation formula to determine the standard deviation of 0.0496.</w:t>
      </w:r>
    </w:p>
    <w:p w:rsidR="00560811" w:rsidRDefault="00560811" w:rsidP="00B81221">
      <w:pPr>
        <w:spacing w:after="0"/>
      </w:pPr>
      <w:r>
        <w:t>19c</w:t>
      </w:r>
      <w:proofErr w:type="gramStart"/>
      <w:r>
        <w:t>.  The</w:t>
      </w:r>
      <w:proofErr w:type="gramEnd"/>
      <w:r>
        <w:t xml:space="preserve"> process is not in control</w:t>
      </w:r>
      <w:r w:rsidR="004B03C1">
        <w:t>,</w:t>
      </w:r>
      <w:r>
        <w:t xml:space="preserve"> as </w:t>
      </w:r>
      <w:r w:rsidR="004B03C1">
        <w:t>W</w:t>
      </w:r>
      <w:r>
        <w:t>eek 12’s proportion of C-sections is 0.3</w:t>
      </w:r>
      <w:r w:rsidR="004B03C1">
        <w:t>,</w:t>
      </w:r>
      <w:r>
        <w:t xml:space="preserve"> which is higher than the UCL of 0.267.</w:t>
      </w:r>
    </w:p>
    <w:p w:rsidR="004B03C1" w:rsidRDefault="00B81221" w:rsidP="00B81221">
      <w:pPr>
        <w:spacing w:after="0"/>
      </w:pPr>
      <w:r>
        <w:t>Cognitive Domain: Analysis</w:t>
      </w:r>
    </w:p>
    <w:p w:rsidR="00560811" w:rsidRDefault="00B81221" w:rsidP="00B81221">
      <w:pPr>
        <w:spacing w:after="0"/>
      </w:pPr>
      <w:r>
        <w:t>Difficulty Level: Medium</w:t>
      </w:r>
    </w:p>
    <w:p w:rsidR="00560811" w:rsidRPr="00E508E0" w:rsidDel="00FF51E2" w:rsidRDefault="00560811" w:rsidP="00B81221">
      <w:pPr>
        <w:spacing w:after="0"/>
      </w:pPr>
    </w:p>
    <w:p w:rsidR="00B144BC" w:rsidRDefault="00B144BC">
      <w:pPr>
        <w:spacing w:after="0"/>
      </w:pPr>
      <w:r>
        <w:br w:type="page"/>
      </w:r>
    </w:p>
    <w:p w:rsidR="00560811" w:rsidRPr="00564A97" w:rsidRDefault="00560811" w:rsidP="00B81221">
      <w:pPr>
        <w:spacing w:after="0"/>
      </w:pPr>
      <w:r>
        <w:lastRenderedPageBreak/>
        <w:t>20.</w:t>
      </w:r>
    </w:p>
    <w:p w:rsidR="00560811" w:rsidRDefault="00560811" w:rsidP="00B81221">
      <w:pPr>
        <w:spacing w:after="0"/>
      </w:pPr>
      <w:r>
        <w:rPr>
          <w:noProof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42530</wp:posOffset>
            </wp:positionH>
            <wp:positionV relativeFrom="paragraph">
              <wp:posOffset>128299</wp:posOffset>
            </wp:positionV>
            <wp:extent cx="5603358" cy="3189767"/>
            <wp:effectExtent l="0" t="0" r="16510" b="10795"/>
            <wp:wrapNone/>
            <wp:docPr id="608" name="Chart 60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3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B144BC" w:rsidRDefault="00B144BC" w:rsidP="00B81221">
      <w:pPr>
        <w:spacing w:after="0"/>
      </w:pPr>
    </w:p>
    <w:p w:rsidR="00B144BC" w:rsidRDefault="00B144BC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B144BC" w:rsidRDefault="00B144BC" w:rsidP="00B81221">
      <w:pPr>
        <w:spacing w:after="0"/>
      </w:pPr>
    </w:p>
    <w:p w:rsidR="00B144BC" w:rsidRDefault="00B144BC" w:rsidP="00B81221">
      <w:pPr>
        <w:spacing w:after="0"/>
      </w:pPr>
    </w:p>
    <w:p w:rsidR="00560811" w:rsidRDefault="00560811" w:rsidP="00B81221">
      <w:pPr>
        <w:spacing w:after="0"/>
      </w:pPr>
      <w:r w:rsidRPr="00AF47F8">
        <w:rPr>
          <w:position w:val="-64"/>
        </w:rPr>
        <w:object w:dxaOrig="4560" w:dyaOrig="1400">
          <v:shape id="_x0000_i1034" type="#_x0000_t75" style="width:227.7pt;height:69.5pt" o:ole="">
            <v:imagedata r:id="rId44" o:title=""/>
          </v:shape>
          <o:OLEObject Type="Embed" ProgID="Equation.DSMT4" ShapeID="_x0000_i1034" DrawAspect="Content" ObjectID="_1549365205" r:id="rId45"/>
        </w:object>
      </w:r>
    </w:p>
    <w:p w:rsidR="00560811" w:rsidRDefault="00560811" w:rsidP="00B81221">
      <w:pPr>
        <w:spacing w:after="0"/>
      </w:pPr>
      <w:r>
        <w:t>The process is in control.</w:t>
      </w:r>
    </w:p>
    <w:p w:rsidR="004B03C1" w:rsidRDefault="00B81221" w:rsidP="00B81221">
      <w:pPr>
        <w:spacing w:after="0"/>
      </w:pPr>
      <w:r>
        <w:t>Cognitive Domain: Analysis</w:t>
      </w:r>
    </w:p>
    <w:p w:rsidR="00560811" w:rsidRDefault="00B81221" w:rsidP="00B81221">
      <w:pPr>
        <w:spacing w:after="0"/>
      </w:pPr>
      <w:r>
        <w:t>Difficulty Level: Medium</w:t>
      </w:r>
    </w:p>
    <w:p w:rsidR="00560811" w:rsidRPr="00DE0531" w:rsidRDefault="00560811" w:rsidP="00B81221">
      <w:pPr>
        <w:spacing w:after="0"/>
      </w:pPr>
    </w:p>
    <w:p w:rsidR="00560811" w:rsidRPr="00564A97" w:rsidRDefault="00560811" w:rsidP="00B81221">
      <w:pPr>
        <w:spacing w:after="0"/>
      </w:pPr>
      <w:r>
        <w:t>21.</w:t>
      </w:r>
    </w:p>
    <w:p w:rsidR="00560811" w:rsidRDefault="00560811" w:rsidP="00B81221">
      <w:pPr>
        <w:spacing w:after="0"/>
      </w:pPr>
      <w:r w:rsidRPr="002B11CE">
        <w:rPr>
          <w:position w:val="-60"/>
        </w:rPr>
        <w:object w:dxaOrig="3420" w:dyaOrig="1320">
          <v:shape id="_x0000_i1035" type="#_x0000_t75" style="width:170.8pt;height:66.15pt" o:ole="">
            <v:imagedata r:id="rId46" o:title=""/>
          </v:shape>
          <o:OLEObject Type="Embed" ProgID="Equation.DSMT4" ShapeID="_x0000_i1035" DrawAspect="Content" ObjectID="_1549365206" r:id="rId47"/>
        </w:object>
      </w:r>
      <w:r>
        <w:t xml:space="preserve"> </w:t>
      </w:r>
    </w:p>
    <w:p w:rsidR="00560811" w:rsidRDefault="00560811" w:rsidP="00B81221">
      <w:pPr>
        <w:spacing w:after="0"/>
      </w:pPr>
      <w:r>
        <w:t>The process is assumed to be centered, so C</w:t>
      </w:r>
      <w:r w:rsidRPr="002B11CE">
        <w:rPr>
          <w:vertAlign w:val="subscript"/>
        </w:rPr>
        <w:t>PK</w:t>
      </w:r>
      <w:r>
        <w:t xml:space="preserve"> and C</w:t>
      </w:r>
      <w:r w:rsidRPr="002B11CE">
        <w:rPr>
          <w:vertAlign w:val="subscript"/>
        </w:rPr>
        <w:t>P</w:t>
      </w:r>
      <w:r>
        <w:t xml:space="preserve"> are identical. Process capability is low.</w:t>
      </w:r>
    </w:p>
    <w:p w:rsidR="004B03C1" w:rsidRDefault="00B81221" w:rsidP="00B81221">
      <w:pPr>
        <w:spacing w:after="0"/>
      </w:pPr>
      <w:r>
        <w:t>Cognitive Domain: Analysis</w:t>
      </w:r>
    </w:p>
    <w:p w:rsidR="00560811" w:rsidRDefault="00B81221" w:rsidP="00B81221">
      <w:pPr>
        <w:spacing w:after="0"/>
      </w:pPr>
      <w:r>
        <w:t>Difficulty Level: Medium</w:t>
      </w:r>
    </w:p>
    <w:p w:rsidR="00560811" w:rsidRPr="00F43774" w:rsidRDefault="00560811" w:rsidP="00B81221">
      <w:pPr>
        <w:spacing w:after="0"/>
      </w:pPr>
    </w:p>
    <w:p w:rsidR="00560811" w:rsidRPr="00755DE0" w:rsidRDefault="00941C15" w:rsidP="00B81221">
      <w:pPr>
        <w:spacing w:after="0"/>
      </w:pPr>
      <w:r w:rsidRPr="00755DE0">
        <w:t xml:space="preserve">22. </w:t>
      </w:r>
    </w:p>
    <w:p w:rsidR="00560811" w:rsidRPr="002B11CE" w:rsidRDefault="00560811" w:rsidP="00B81221">
      <w:pPr>
        <w:spacing w:after="0"/>
      </w:pPr>
      <w:r w:rsidRPr="002B11CE">
        <w:rPr>
          <w:position w:val="-60"/>
        </w:rPr>
        <w:object w:dxaOrig="3920" w:dyaOrig="1320">
          <v:shape id="_x0000_i1036" type="#_x0000_t75" style="width:195.9pt;height:66.15pt" o:ole="">
            <v:imagedata r:id="rId48" o:title=""/>
          </v:shape>
          <o:OLEObject Type="Embed" ProgID="Equation.DSMT4" ShapeID="_x0000_i1036" DrawAspect="Content" ObjectID="_1549365207" r:id="rId49"/>
        </w:object>
      </w:r>
      <w:r w:rsidRPr="002B11CE">
        <w:t xml:space="preserve"> </w:t>
      </w:r>
    </w:p>
    <w:p w:rsidR="00560811" w:rsidRPr="002B11CE" w:rsidRDefault="00560811" w:rsidP="00B81221">
      <w:pPr>
        <w:spacing w:after="0"/>
      </w:pPr>
      <w:r w:rsidRPr="002B11CE">
        <w:lastRenderedPageBreak/>
        <w:t>The process is assumed to be centered, so C</w:t>
      </w:r>
      <w:r w:rsidRPr="002B11CE">
        <w:rPr>
          <w:vertAlign w:val="subscript"/>
        </w:rPr>
        <w:t>PK</w:t>
      </w:r>
      <w:r w:rsidRPr="002B11CE">
        <w:t xml:space="preserve"> and C</w:t>
      </w:r>
      <w:r w:rsidRPr="002B11CE">
        <w:rPr>
          <w:vertAlign w:val="subscript"/>
        </w:rPr>
        <w:t>P</w:t>
      </w:r>
      <w:r w:rsidRPr="002B11CE">
        <w:t xml:space="preserve"> are identical. Process capability is </w:t>
      </w:r>
      <w:r>
        <w:t>OK</w:t>
      </w:r>
      <w:r w:rsidRPr="002B11CE">
        <w:t>.</w:t>
      </w:r>
    </w:p>
    <w:p w:rsidR="004B03C1" w:rsidRDefault="00B81221" w:rsidP="00B81221">
      <w:pPr>
        <w:spacing w:after="0"/>
      </w:pPr>
      <w:r>
        <w:t>Cognitive Domain: Analysis</w:t>
      </w:r>
    </w:p>
    <w:p w:rsidR="00560811" w:rsidRDefault="00B81221" w:rsidP="00B81221">
      <w:pPr>
        <w:spacing w:after="0"/>
      </w:pPr>
      <w:r>
        <w:t>Difficulty Level: Medium</w:t>
      </w:r>
    </w:p>
    <w:p w:rsidR="00560811" w:rsidRPr="002B11CE" w:rsidRDefault="00560811" w:rsidP="00B81221">
      <w:pPr>
        <w:spacing w:after="0"/>
      </w:pPr>
    </w:p>
    <w:p w:rsidR="00560811" w:rsidRPr="00755DE0" w:rsidRDefault="00941C15" w:rsidP="00B81221">
      <w:pPr>
        <w:spacing w:after="0"/>
      </w:pPr>
      <w:r w:rsidRPr="00755DE0">
        <w:t>23.</w:t>
      </w:r>
    </w:p>
    <w:p w:rsidR="00560811" w:rsidRPr="002B11CE" w:rsidRDefault="00560811" w:rsidP="00B81221">
      <w:pPr>
        <w:spacing w:after="0"/>
      </w:pPr>
      <w:r w:rsidRPr="00503FD3">
        <w:rPr>
          <w:position w:val="-20"/>
        </w:rPr>
        <w:object w:dxaOrig="3879" w:dyaOrig="520">
          <v:shape id="_x0000_i1037" type="#_x0000_t75" style="width:194.25pt;height:25.95pt" o:ole="">
            <v:imagedata r:id="rId50" o:title=""/>
          </v:shape>
          <o:OLEObject Type="Embed" ProgID="Equation.DSMT4" ShapeID="_x0000_i1037" DrawAspect="Content" ObjectID="_1549365208" r:id="rId51"/>
        </w:object>
      </w:r>
      <w:r>
        <w:t xml:space="preserve"> </w:t>
      </w:r>
    </w:p>
    <w:p w:rsidR="00560811" w:rsidRPr="002B11CE" w:rsidRDefault="00560811" w:rsidP="00B81221">
      <w:pPr>
        <w:spacing w:after="0"/>
      </w:pPr>
      <w:r>
        <w:t>We are not furnished cost information, so we cannot calculate the value for</w:t>
      </w:r>
      <w:r w:rsidR="00941C15" w:rsidRPr="00755DE0">
        <w:rPr>
          <w:i/>
        </w:rPr>
        <w:t xml:space="preserve"> k</w:t>
      </w:r>
      <w:r>
        <w:t xml:space="preserve"> or for average loss. The high</w:t>
      </w:r>
      <w:r w:rsidR="004B03C1">
        <w:t>-</w:t>
      </w:r>
      <w:r>
        <w:t>standard deviation contributes more to the loss parameter of 86.69, about 83% of that value, so the delivery service should strive for greater consistency first.</w:t>
      </w:r>
    </w:p>
    <w:p w:rsidR="004B03C1" w:rsidRDefault="00B81221" w:rsidP="00B81221">
      <w:pPr>
        <w:spacing w:after="0"/>
      </w:pPr>
      <w:r>
        <w:t>Cognitive Domain: Analysis</w:t>
      </w:r>
    </w:p>
    <w:p w:rsidR="00560811" w:rsidRDefault="00B81221" w:rsidP="00B81221">
      <w:pPr>
        <w:spacing w:after="0"/>
      </w:pPr>
      <w:r>
        <w:t>Difficulty Level: Medium</w:t>
      </w:r>
    </w:p>
    <w:p w:rsidR="00560811" w:rsidRPr="002B11CE" w:rsidRDefault="00560811" w:rsidP="00B81221">
      <w:pPr>
        <w:spacing w:after="0"/>
      </w:pPr>
    </w:p>
    <w:p w:rsidR="00560811" w:rsidRPr="00C46E86" w:rsidRDefault="00560811" w:rsidP="00B81221">
      <w:pPr>
        <w:spacing w:after="0"/>
      </w:pPr>
      <w:r>
        <w:t xml:space="preserve">24a. </w:t>
      </w:r>
    </w:p>
    <w:p w:rsidR="00560811" w:rsidRDefault="00560811" w:rsidP="00B81221">
      <w:pPr>
        <w:spacing w:after="0"/>
      </w:pPr>
      <w:r w:rsidRPr="00C46E86">
        <w:rPr>
          <w:position w:val="-24"/>
        </w:rPr>
        <w:object w:dxaOrig="4400" w:dyaOrig="620">
          <v:shape id="_x0000_i1038" type="#_x0000_t75" style="width:220.2pt;height:31pt" o:ole="">
            <v:imagedata r:id="rId52" o:title=""/>
          </v:shape>
          <o:OLEObject Type="Embed" ProgID="Equation.DSMT4" ShapeID="_x0000_i1038" DrawAspect="Content" ObjectID="_1549365209" r:id="rId53"/>
        </w:object>
      </w:r>
    </w:p>
    <w:p w:rsidR="00560811" w:rsidRDefault="00560811" w:rsidP="00B81221">
      <w:pPr>
        <w:spacing w:after="0"/>
      </w:pPr>
      <w:r>
        <w:t xml:space="preserve">PTC is not achieving Six Sigma levels of quality. </w:t>
      </w:r>
    </w:p>
    <w:p w:rsidR="00560811" w:rsidRPr="00C46E86" w:rsidRDefault="00560811" w:rsidP="00B81221">
      <w:pPr>
        <w:spacing w:after="0"/>
      </w:pPr>
      <w:r>
        <w:t xml:space="preserve">24b. </w:t>
      </w:r>
      <w:proofErr w:type="gramStart"/>
      <w:r>
        <w:t>They</w:t>
      </w:r>
      <w:proofErr w:type="gramEnd"/>
      <w:r>
        <w:t xml:space="preserve"> must improve their consistency (reduce the standard deviation of their times)</w:t>
      </w:r>
      <w:r w:rsidR="004B03C1">
        <w:t>.</w:t>
      </w:r>
    </w:p>
    <w:p w:rsidR="004B03C1" w:rsidRDefault="00B81221" w:rsidP="00B81221">
      <w:pPr>
        <w:spacing w:after="0"/>
      </w:pPr>
      <w:r>
        <w:t>Cognitive Domain: Analysis</w:t>
      </w:r>
    </w:p>
    <w:p w:rsidR="00560811" w:rsidRDefault="00B81221" w:rsidP="00B81221">
      <w:pPr>
        <w:spacing w:after="0"/>
      </w:pPr>
      <w:r>
        <w:t>Difficulty Level: Medium</w:t>
      </w:r>
    </w:p>
    <w:p w:rsidR="00560811" w:rsidRPr="00C46E86" w:rsidRDefault="00560811" w:rsidP="00B81221">
      <w:pPr>
        <w:spacing w:after="0"/>
      </w:pPr>
    </w:p>
    <w:p w:rsidR="00560811" w:rsidRDefault="00560811" w:rsidP="00B81221">
      <w:pPr>
        <w:spacing w:after="0"/>
      </w:pPr>
      <w:r>
        <w:t xml:space="preserve">25a. </w:t>
      </w:r>
    </w:p>
    <w:p w:rsidR="00560811" w:rsidRDefault="00560811" w:rsidP="00B81221">
      <w:pPr>
        <w:spacing w:after="0"/>
      </w:pPr>
      <w:r w:rsidRPr="00A614C1">
        <w:rPr>
          <w:position w:val="-66"/>
        </w:rPr>
        <w:object w:dxaOrig="3260" w:dyaOrig="1440">
          <v:shape id="_x0000_i1039" type="#_x0000_t75" style="width:162.4pt;height:1in" o:ole="">
            <v:imagedata r:id="rId54" o:title=""/>
          </v:shape>
          <o:OLEObject Type="Embed" ProgID="Equation.DSMT4" ShapeID="_x0000_i1039" DrawAspect="Content" ObjectID="_1549365210" r:id="rId55"/>
        </w:object>
      </w:r>
    </w:p>
    <w:p w:rsidR="00560811" w:rsidRDefault="00B144BC" w:rsidP="00B81221">
      <w:pPr>
        <w:spacing w:after="0"/>
      </w:pPr>
      <w:r>
        <w:rPr>
          <w:noProof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21265</wp:posOffset>
            </wp:positionH>
            <wp:positionV relativeFrom="paragraph">
              <wp:posOffset>129968</wp:posOffset>
            </wp:positionV>
            <wp:extent cx="5677786" cy="3274828"/>
            <wp:effectExtent l="0" t="0" r="18415" b="1905"/>
            <wp:wrapNone/>
            <wp:docPr id="609" name="Chart 60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6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B03C1" w:rsidRDefault="004B03C1" w:rsidP="00B81221">
      <w:pPr>
        <w:spacing w:after="0"/>
      </w:pPr>
    </w:p>
    <w:p w:rsidR="004B03C1" w:rsidRDefault="004B03C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B144BC" w:rsidP="00B81221">
      <w:pPr>
        <w:spacing w:after="0"/>
      </w:pPr>
      <w:r>
        <w:rPr>
          <w:noProof/>
        </w:rPr>
        <w:lastRenderedPageBreak/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63794</wp:posOffset>
            </wp:positionH>
            <wp:positionV relativeFrom="paragraph">
              <wp:posOffset>165335</wp:posOffset>
            </wp:positionV>
            <wp:extent cx="5656521" cy="3285461"/>
            <wp:effectExtent l="0" t="0" r="1905" b="10795"/>
            <wp:wrapNone/>
            <wp:docPr id="610" name="Chart 6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7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B144BC" w:rsidRDefault="00B144BC" w:rsidP="00B81221">
      <w:pPr>
        <w:spacing w:after="0"/>
      </w:pPr>
    </w:p>
    <w:p w:rsidR="00B144BC" w:rsidRDefault="00B144BC" w:rsidP="00B81221">
      <w:pPr>
        <w:spacing w:after="0"/>
      </w:pPr>
    </w:p>
    <w:p w:rsidR="00B144BC" w:rsidRDefault="00B144BC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  <w:r>
        <w:t xml:space="preserve">25b. </w:t>
      </w:r>
      <w:proofErr w:type="gramStart"/>
      <w:r>
        <w:t>They</w:t>
      </w:r>
      <w:proofErr w:type="gramEnd"/>
      <w:r>
        <w:t xml:space="preserve"> can achieve this rating in some cases, but </w:t>
      </w:r>
      <w:r w:rsidR="006A1687">
        <w:t xml:space="preserve">they </w:t>
      </w:r>
      <w:r>
        <w:t>are far from being able to consistently hit this level of performance.</w:t>
      </w:r>
    </w:p>
    <w:p w:rsidR="006A1687" w:rsidRDefault="00B81221" w:rsidP="00B81221">
      <w:pPr>
        <w:spacing w:after="0"/>
      </w:pPr>
      <w:r>
        <w:t>Cognitive Domain: Analysis</w:t>
      </w:r>
    </w:p>
    <w:p w:rsidR="00560811" w:rsidRDefault="00B81221" w:rsidP="00B81221">
      <w:pPr>
        <w:spacing w:after="0"/>
      </w:pPr>
      <w:r>
        <w:t>Difficulty Level: Medium</w:t>
      </w:r>
    </w:p>
    <w:p w:rsidR="006A1687" w:rsidRDefault="006A1687" w:rsidP="00B81221">
      <w:pPr>
        <w:spacing w:after="0"/>
      </w:pPr>
    </w:p>
    <w:p w:rsidR="00B144BC" w:rsidRDefault="00B144BC" w:rsidP="00B81221">
      <w:pPr>
        <w:spacing w:after="0"/>
      </w:pPr>
    </w:p>
    <w:p w:rsidR="00560811" w:rsidRDefault="00560811" w:rsidP="00B81221">
      <w:pPr>
        <w:spacing w:after="0"/>
      </w:pPr>
      <w:r>
        <w:t>26</w:t>
      </w:r>
      <w:r w:rsidR="006A1687">
        <w:t>.</w:t>
      </w:r>
    </w:p>
    <w:p w:rsidR="00560811" w:rsidRDefault="00560811" w:rsidP="00B81221">
      <w:pPr>
        <w:spacing w:after="0"/>
      </w:pPr>
      <w:r w:rsidRPr="00064A83">
        <w:rPr>
          <w:position w:val="-86"/>
        </w:rPr>
        <w:object w:dxaOrig="4140" w:dyaOrig="1840">
          <v:shape id="_x0000_i1040" type="#_x0000_t75" style="width:206.8pt;height:92.1pt" o:ole="">
            <v:imagedata r:id="rId58" o:title=""/>
          </v:shape>
          <o:OLEObject Type="Embed" ProgID="Equation.DSMT4" ShapeID="_x0000_i1040" DrawAspect="Content" ObjectID="_1549365211" r:id="rId59"/>
        </w:object>
      </w:r>
      <w:r>
        <w:t xml:space="preserve"> </w:t>
      </w:r>
    </w:p>
    <w:p w:rsidR="006A1687" w:rsidRDefault="00B81221" w:rsidP="00B81221">
      <w:pPr>
        <w:spacing w:after="0"/>
      </w:pPr>
      <w:r>
        <w:t>Cognitive Domain: Analysis</w:t>
      </w:r>
      <w:r w:rsidR="00560811">
        <w:t xml:space="preserve"> </w:t>
      </w:r>
    </w:p>
    <w:p w:rsidR="00560811" w:rsidRDefault="00B81221" w:rsidP="00B81221">
      <w:pPr>
        <w:spacing w:after="0"/>
      </w:pPr>
      <w:r>
        <w:t>Difficulty Level: Medium</w:t>
      </w:r>
    </w:p>
    <w:p w:rsidR="00560811" w:rsidRPr="009E58EB" w:rsidRDefault="00560811" w:rsidP="00B81221">
      <w:pPr>
        <w:spacing w:after="0"/>
      </w:pPr>
    </w:p>
    <w:p w:rsidR="00B144BC" w:rsidRDefault="00B144BC">
      <w:pPr>
        <w:spacing w:after="0"/>
      </w:pPr>
      <w:r>
        <w:br w:type="page"/>
      </w:r>
    </w:p>
    <w:p w:rsidR="00941C15" w:rsidRDefault="00B144BC" w:rsidP="00755DE0">
      <w:r>
        <w:rPr>
          <w:noProof/>
        </w:rPr>
        <w:lastRenderedPageBreak/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31897</wp:posOffset>
            </wp:positionH>
            <wp:positionV relativeFrom="paragraph">
              <wp:posOffset>250396</wp:posOffset>
            </wp:positionV>
            <wp:extent cx="5667153" cy="3296093"/>
            <wp:effectExtent l="0" t="0" r="10160" b="0"/>
            <wp:wrapNone/>
            <wp:docPr id="38" name="Chart 3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60811">
        <w:t xml:space="preserve">27. </w:t>
      </w:r>
    </w:p>
    <w:p w:rsidR="00560811" w:rsidRDefault="00560811" w:rsidP="00B81221">
      <w:pPr>
        <w:spacing w:after="0"/>
        <w:ind w:hanging="360"/>
      </w:pPr>
    </w:p>
    <w:p w:rsidR="00560811" w:rsidRDefault="00560811" w:rsidP="00B81221">
      <w:pPr>
        <w:spacing w:after="0"/>
        <w:ind w:hanging="360"/>
      </w:pPr>
    </w:p>
    <w:p w:rsidR="00560811" w:rsidRDefault="00560811" w:rsidP="00B81221">
      <w:pPr>
        <w:spacing w:after="0"/>
        <w:ind w:hanging="360"/>
      </w:pPr>
    </w:p>
    <w:p w:rsidR="00560811" w:rsidRDefault="00560811" w:rsidP="00B81221">
      <w:pPr>
        <w:spacing w:after="0"/>
        <w:ind w:hanging="360"/>
      </w:pPr>
    </w:p>
    <w:p w:rsidR="00560811" w:rsidRDefault="00560811" w:rsidP="00B81221">
      <w:pPr>
        <w:spacing w:after="0"/>
        <w:ind w:hanging="360"/>
      </w:pPr>
    </w:p>
    <w:p w:rsidR="00560811" w:rsidRDefault="00560811" w:rsidP="00B81221">
      <w:pPr>
        <w:spacing w:after="0"/>
        <w:ind w:hanging="360"/>
      </w:pPr>
    </w:p>
    <w:p w:rsidR="00560811" w:rsidRDefault="00560811" w:rsidP="00B81221">
      <w:pPr>
        <w:spacing w:after="0"/>
        <w:ind w:hanging="360"/>
      </w:pPr>
    </w:p>
    <w:p w:rsidR="00560811" w:rsidRDefault="00560811" w:rsidP="00B81221">
      <w:pPr>
        <w:spacing w:after="0"/>
        <w:ind w:hanging="360"/>
      </w:pPr>
    </w:p>
    <w:p w:rsidR="00560811" w:rsidRDefault="00560811" w:rsidP="00B81221">
      <w:pPr>
        <w:spacing w:after="0"/>
        <w:ind w:hanging="360"/>
      </w:pPr>
    </w:p>
    <w:p w:rsidR="00560811" w:rsidRDefault="00560811" w:rsidP="00B81221">
      <w:pPr>
        <w:spacing w:after="0"/>
        <w:ind w:hanging="360"/>
      </w:pPr>
    </w:p>
    <w:p w:rsidR="00560811" w:rsidRDefault="00560811" w:rsidP="00B81221">
      <w:pPr>
        <w:spacing w:after="0"/>
        <w:ind w:hanging="360"/>
      </w:pPr>
    </w:p>
    <w:p w:rsidR="00560811" w:rsidRDefault="00560811" w:rsidP="00B81221">
      <w:pPr>
        <w:spacing w:after="0"/>
        <w:ind w:hanging="360"/>
      </w:pPr>
    </w:p>
    <w:p w:rsidR="00560811" w:rsidRDefault="00560811" w:rsidP="00B81221">
      <w:pPr>
        <w:spacing w:after="0"/>
        <w:ind w:hanging="360"/>
      </w:pPr>
    </w:p>
    <w:p w:rsidR="00560811" w:rsidRDefault="00560811" w:rsidP="00B81221">
      <w:pPr>
        <w:spacing w:after="0"/>
        <w:ind w:hanging="360"/>
      </w:pPr>
    </w:p>
    <w:p w:rsidR="00560811" w:rsidRDefault="00560811" w:rsidP="00B81221">
      <w:pPr>
        <w:spacing w:after="0"/>
        <w:ind w:hanging="360"/>
      </w:pPr>
    </w:p>
    <w:p w:rsidR="00560811" w:rsidRDefault="00560811" w:rsidP="00B81221">
      <w:pPr>
        <w:spacing w:after="0"/>
        <w:ind w:hanging="360"/>
      </w:pPr>
    </w:p>
    <w:p w:rsidR="00560811" w:rsidRDefault="00560811" w:rsidP="00B81221">
      <w:pPr>
        <w:spacing w:after="0"/>
        <w:ind w:hanging="360"/>
      </w:pPr>
    </w:p>
    <w:p w:rsidR="00B144BC" w:rsidRDefault="00B144BC" w:rsidP="00B81221">
      <w:pPr>
        <w:spacing w:after="0"/>
        <w:ind w:hanging="360"/>
      </w:pPr>
    </w:p>
    <w:p w:rsidR="00B144BC" w:rsidRDefault="00B144BC" w:rsidP="00B81221">
      <w:pPr>
        <w:spacing w:after="0"/>
        <w:ind w:hanging="360"/>
      </w:pPr>
    </w:p>
    <w:p w:rsidR="00B144BC" w:rsidRDefault="00B144BC" w:rsidP="00B81221">
      <w:pPr>
        <w:spacing w:after="0"/>
        <w:ind w:hanging="360"/>
      </w:pPr>
    </w:p>
    <w:p w:rsidR="00560811" w:rsidRDefault="00560811" w:rsidP="00B81221">
      <w:pPr>
        <w:spacing w:after="0"/>
        <w:ind w:hanging="360"/>
      </w:pPr>
      <w:r w:rsidRPr="00AF47F8">
        <w:rPr>
          <w:position w:val="-64"/>
        </w:rPr>
        <w:object w:dxaOrig="4099" w:dyaOrig="1400">
          <v:shape id="_x0000_i1041" type="#_x0000_t75" style="width:205.1pt;height:69.5pt" o:ole="">
            <v:imagedata r:id="rId61" o:title=""/>
          </v:shape>
          <o:OLEObject Type="Embed" ProgID="Equation.DSMT4" ShapeID="_x0000_i1041" DrawAspect="Content" ObjectID="_1549365212" r:id="rId62"/>
        </w:object>
      </w:r>
    </w:p>
    <w:p w:rsidR="006A1687" w:rsidRDefault="00560811" w:rsidP="006A1687">
      <w:pPr>
        <w:spacing w:after="0"/>
      </w:pPr>
      <w:r>
        <w:t>The process is out of control</w:t>
      </w:r>
      <w:r w:rsidR="006A1687">
        <w:t>.</w:t>
      </w:r>
    </w:p>
    <w:p w:rsidR="006A1687" w:rsidRDefault="00B81221" w:rsidP="006A1687">
      <w:pPr>
        <w:spacing w:after="0"/>
      </w:pPr>
      <w:r>
        <w:t>Cognitive Domain: Analysis</w:t>
      </w:r>
    </w:p>
    <w:p w:rsidR="006A1687" w:rsidRDefault="00B81221" w:rsidP="006A1687">
      <w:pPr>
        <w:spacing w:after="0"/>
      </w:pPr>
      <w:r>
        <w:t>Difficulty Level: Medium</w:t>
      </w:r>
    </w:p>
    <w:p w:rsidR="006A1687" w:rsidRDefault="006A1687" w:rsidP="006A1687">
      <w:pPr>
        <w:spacing w:after="0"/>
      </w:pPr>
    </w:p>
    <w:p w:rsidR="00941C15" w:rsidRDefault="00560811" w:rsidP="00755DE0">
      <w:r>
        <w:t xml:space="preserve">28a. </w:t>
      </w:r>
      <w:proofErr w:type="gramStart"/>
      <w:r>
        <w:t>A</w:t>
      </w:r>
      <w:proofErr w:type="gramEnd"/>
      <w:r>
        <w:t xml:space="preserve"> c-chart should be used. The data are binomial</w:t>
      </w:r>
      <w:r w:rsidR="006A1687">
        <w:t>,</w:t>
      </w:r>
      <w:r>
        <w:t xml:space="preserve"> and we are counting the defects on sheets</w:t>
      </w:r>
      <w:r w:rsidR="006A1687">
        <w:t xml:space="preserve"> </w:t>
      </w:r>
      <w:r>
        <w:t xml:space="preserve">of glass. Knowing the number of defects doesn’t inform our knowledge of </w:t>
      </w:r>
      <w:proofErr w:type="spellStart"/>
      <w:r>
        <w:t>nondefects</w:t>
      </w:r>
      <w:proofErr w:type="spellEnd"/>
      <w:r>
        <w:t>.</w:t>
      </w:r>
    </w:p>
    <w:p w:rsidR="00560811" w:rsidRDefault="00560811" w:rsidP="00B81221">
      <w:pPr>
        <w:spacing w:after="0"/>
      </w:pPr>
      <w:r>
        <w:t>28b.</w:t>
      </w:r>
    </w:p>
    <w:p w:rsidR="00560811" w:rsidRDefault="00560811" w:rsidP="00B81221">
      <w:pPr>
        <w:spacing w:after="0"/>
      </w:pPr>
      <w:r w:rsidRPr="00480BD9">
        <w:rPr>
          <w:position w:val="-34"/>
        </w:rPr>
        <w:object w:dxaOrig="2780" w:dyaOrig="800">
          <v:shape id="_x0000_i1042" type="#_x0000_t75" style="width:139pt;height:39.35pt" o:ole="">
            <v:imagedata r:id="rId63" o:title=""/>
          </v:shape>
          <o:OLEObject Type="Embed" ProgID="Equation.DSMT4" ShapeID="_x0000_i1042" DrawAspect="Content" ObjectID="_1549365213" r:id="rId64"/>
        </w:object>
      </w:r>
    </w:p>
    <w:p w:rsidR="00755DE0" w:rsidRDefault="00755DE0" w:rsidP="00B81221">
      <w:pPr>
        <w:spacing w:after="0"/>
      </w:pPr>
    </w:p>
    <w:p w:rsidR="00755DE0" w:rsidRDefault="00755DE0" w:rsidP="00B81221">
      <w:pPr>
        <w:spacing w:after="0"/>
      </w:pPr>
    </w:p>
    <w:p w:rsidR="00755DE0" w:rsidRDefault="00755DE0" w:rsidP="00B81221">
      <w:pPr>
        <w:spacing w:after="0"/>
      </w:pPr>
    </w:p>
    <w:p w:rsidR="00B144BC" w:rsidRDefault="00B144BC">
      <w:pPr>
        <w:spacing w:after="0"/>
      </w:pPr>
      <w:r>
        <w:br w:type="page"/>
      </w:r>
    </w:p>
    <w:p w:rsidR="00560811" w:rsidRDefault="00560811" w:rsidP="00B81221">
      <w:pPr>
        <w:spacing w:after="0"/>
      </w:pPr>
      <w:r>
        <w:lastRenderedPageBreak/>
        <w:t xml:space="preserve">28c. </w:t>
      </w:r>
    </w:p>
    <w:p w:rsidR="00B144BC" w:rsidRDefault="00B144BC" w:rsidP="00B81221">
      <w:pPr>
        <w:spacing w:after="0"/>
      </w:pPr>
    </w:p>
    <w:p w:rsidR="00560811" w:rsidRDefault="00560811" w:rsidP="00B81221">
      <w:pPr>
        <w:spacing w:after="0"/>
      </w:pPr>
      <w:r>
        <w:rPr>
          <w:noProof/>
        </w:rPr>
        <w:drawing>
          <wp:anchor distT="0" distB="0" distL="114300" distR="114300" simplePos="0" relativeHeight="251684864" behindDoc="0" locked="0" layoutInCell="1" allowOverlap="1" wp14:anchorId="6F6BE068" wp14:editId="188CFBD5">
            <wp:simplePos x="0" y="0"/>
            <wp:positionH relativeFrom="column">
              <wp:posOffset>42530</wp:posOffset>
            </wp:positionH>
            <wp:positionV relativeFrom="paragraph">
              <wp:posOffset>6201</wp:posOffset>
            </wp:positionV>
            <wp:extent cx="5741582" cy="2977117"/>
            <wp:effectExtent l="0" t="0" r="12065" b="13970"/>
            <wp:wrapNone/>
            <wp:docPr id="520" name="Chart 52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5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755DE0" w:rsidRDefault="00755DE0" w:rsidP="00B81221">
      <w:pPr>
        <w:spacing w:after="0"/>
      </w:pPr>
    </w:p>
    <w:p w:rsidR="00755DE0" w:rsidRDefault="00755DE0" w:rsidP="00B81221">
      <w:pPr>
        <w:spacing w:after="0"/>
      </w:pPr>
    </w:p>
    <w:p w:rsidR="00755DE0" w:rsidRDefault="00755DE0" w:rsidP="00B81221">
      <w:pPr>
        <w:spacing w:after="0"/>
      </w:pPr>
    </w:p>
    <w:p w:rsidR="00755DE0" w:rsidRDefault="00755DE0" w:rsidP="00B81221">
      <w:pPr>
        <w:spacing w:after="0"/>
      </w:pPr>
    </w:p>
    <w:p w:rsidR="00755DE0" w:rsidRDefault="00755DE0" w:rsidP="00B81221">
      <w:pPr>
        <w:spacing w:after="0"/>
      </w:pPr>
    </w:p>
    <w:p w:rsidR="00755DE0" w:rsidRDefault="00755DE0" w:rsidP="00B81221">
      <w:pPr>
        <w:spacing w:after="0"/>
      </w:pPr>
    </w:p>
    <w:p w:rsidR="00755DE0" w:rsidRDefault="00755DE0" w:rsidP="00B81221">
      <w:pPr>
        <w:spacing w:after="0"/>
      </w:pPr>
    </w:p>
    <w:p w:rsidR="00755DE0" w:rsidRDefault="00755DE0" w:rsidP="00B81221">
      <w:pPr>
        <w:spacing w:after="0"/>
      </w:pPr>
    </w:p>
    <w:p w:rsidR="00B144BC" w:rsidRDefault="00B144BC" w:rsidP="00B81221">
      <w:pPr>
        <w:spacing w:after="0"/>
      </w:pPr>
    </w:p>
    <w:p w:rsidR="00B144BC" w:rsidRDefault="00B144BC" w:rsidP="00B81221">
      <w:pPr>
        <w:spacing w:after="0"/>
      </w:pPr>
    </w:p>
    <w:p w:rsidR="00B144BC" w:rsidRDefault="00B144BC" w:rsidP="00B81221">
      <w:pPr>
        <w:spacing w:after="0"/>
      </w:pPr>
    </w:p>
    <w:p w:rsidR="00560811" w:rsidRDefault="00560811" w:rsidP="00B81221">
      <w:pPr>
        <w:spacing w:after="0"/>
      </w:pPr>
      <w:r>
        <w:t>The process is out of control.</w:t>
      </w:r>
    </w:p>
    <w:p w:rsidR="006A1687" w:rsidRDefault="00B81221" w:rsidP="00B81221">
      <w:pPr>
        <w:spacing w:after="0"/>
      </w:pPr>
      <w:r>
        <w:t>Cognitive Domain: Analysis</w:t>
      </w:r>
    </w:p>
    <w:p w:rsidR="00560811" w:rsidRDefault="00B81221" w:rsidP="00B81221">
      <w:pPr>
        <w:spacing w:after="0"/>
      </w:pPr>
      <w:r>
        <w:t>Difficulty Level: Medium</w:t>
      </w:r>
    </w:p>
    <w:p w:rsidR="00560811" w:rsidRPr="00C66EA9" w:rsidRDefault="00560811" w:rsidP="00B81221">
      <w:pPr>
        <w:spacing w:after="0"/>
      </w:pPr>
    </w:p>
    <w:p w:rsidR="00560811" w:rsidRDefault="00560811" w:rsidP="00B81221">
      <w:pPr>
        <w:spacing w:after="0"/>
      </w:pPr>
      <w:r>
        <w:t xml:space="preserve">29a. </w:t>
      </w:r>
    </w:p>
    <w:p w:rsidR="00560811" w:rsidRDefault="00560811" w:rsidP="00B81221">
      <w:pPr>
        <w:spacing w:after="0"/>
      </w:pPr>
      <w:r w:rsidRPr="00AF47F8">
        <w:rPr>
          <w:position w:val="-64"/>
        </w:rPr>
        <w:object w:dxaOrig="4120" w:dyaOrig="1400">
          <v:shape id="_x0000_i1043" type="#_x0000_t75" style="width:205.95pt;height:69.5pt" o:ole="">
            <v:imagedata r:id="rId66" o:title=""/>
          </v:shape>
          <o:OLEObject Type="Embed" ProgID="Equation.DSMT4" ShapeID="_x0000_i1043" DrawAspect="Content" ObjectID="_1549365214" r:id="rId67"/>
        </w:object>
      </w:r>
    </w:p>
    <w:p w:rsidR="00560811" w:rsidRDefault="00560811" w:rsidP="00B81221">
      <w:pPr>
        <w:spacing w:after="0"/>
      </w:pPr>
      <w:r>
        <w:t xml:space="preserve">29b. </w:t>
      </w:r>
      <w:proofErr w:type="gramStart"/>
      <w:r>
        <w:t>The</w:t>
      </w:r>
      <w:proofErr w:type="gramEnd"/>
      <w:r>
        <w:t xml:space="preserve"> last four samples show a process that is out of control.</w:t>
      </w:r>
    </w:p>
    <w:p w:rsidR="00B144BC" w:rsidRDefault="00B144BC" w:rsidP="00B81221">
      <w:pPr>
        <w:spacing w:after="0"/>
      </w:pPr>
    </w:p>
    <w:p w:rsidR="00560811" w:rsidRDefault="00560811" w:rsidP="00B81221">
      <w:pPr>
        <w:spacing w:after="0"/>
      </w:pPr>
      <w:r>
        <w:rPr>
          <w:noProof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116959</wp:posOffset>
            </wp:positionH>
            <wp:positionV relativeFrom="paragraph">
              <wp:posOffset>9392</wp:posOffset>
            </wp:positionV>
            <wp:extent cx="5453956" cy="2743200"/>
            <wp:effectExtent l="0" t="0" r="13970" b="0"/>
            <wp:wrapNone/>
            <wp:docPr id="522" name="Chart 52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8"/>
              </a:graphicData>
            </a:graphic>
            <wp14:sizeRelH relativeFrom="margin">
              <wp14:pctWidth>0</wp14:pctWidth>
            </wp14:sizeRelH>
          </wp:anchor>
        </w:drawing>
      </w: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</w:p>
    <w:p w:rsidR="006A1687" w:rsidRDefault="00B81221" w:rsidP="00B81221">
      <w:pPr>
        <w:spacing w:after="0"/>
      </w:pPr>
      <w:r>
        <w:t>Cognitive Domain: Analysis</w:t>
      </w:r>
      <w:r w:rsidR="00560811">
        <w:t xml:space="preserve"> </w:t>
      </w:r>
    </w:p>
    <w:p w:rsidR="00560811" w:rsidRDefault="00B81221" w:rsidP="00B81221">
      <w:pPr>
        <w:spacing w:after="0"/>
      </w:pPr>
      <w:r>
        <w:t>Difficulty Level: Medium</w:t>
      </w:r>
    </w:p>
    <w:p w:rsidR="00560811" w:rsidRDefault="00560811" w:rsidP="00B81221">
      <w:pPr>
        <w:spacing w:after="0"/>
      </w:pPr>
    </w:p>
    <w:p w:rsidR="00560811" w:rsidRDefault="00560811" w:rsidP="00B81221">
      <w:pPr>
        <w:spacing w:after="0"/>
      </w:pPr>
      <w:r>
        <w:t xml:space="preserve">30. </w:t>
      </w:r>
      <w:r w:rsidRPr="004206B8">
        <w:rPr>
          <w:position w:val="-28"/>
        </w:rPr>
        <w:object w:dxaOrig="4040" w:dyaOrig="680">
          <v:shape id="_x0000_i1044" type="#_x0000_t75" style="width:201.75pt;height:33.5pt" o:ole="">
            <v:imagedata r:id="rId69" o:title=""/>
          </v:shape>
          <o:OLEObject Type="Embed" ProgID="Equation.DSMT4" ShapeID="_x0000_i1044" DrawAspect="Content" ObjectID="_1549365215" r:id="rId70"/>
        </w:object>
      </w:r>
    </w:p>
    <w:p w:rsidR="006A1687" w:rsidRDefault="00B81221" w:rsidP="00B81221">
      <w:pPr>
        <w:spacing w:after="0"/>
      </w:pPr>
      <w:r>
        <w:t>Cognitive Domain: Analysis</w:t>
      </w:r>
    </w:p>
    <w:p w:rsidR="00560811" w:rsidRDefault="00B81221" w:rsidP="00B81221">
      <w:pPr>
        <w:spacing w:after="0"/>
      </w:pPr>
      <w:r>
        <w:t>Difficulty Level: Medium</w:t>
      </w:r>
    </w:p>
    <w:p w:rsidR="00560811" w:rsidRDefault="00560811" w:rsidP="00B81221">
      <w:pPr>
        <w:spacing w:after="0"/>
      </w:pPr>
    </w:p>
    <w:p w:rsidR="00542CC3" w:rsidRPr="00A44E55" w:rsidRDefault="00542CC3" w:rsidP="00B81221">
      <w:pPr>
        <w:spacing w:after="0"/>
      </w:pPr>
    </w:p>
    <w:sectPr w:rsidR="00542CC3" w:rsidRPr="00A44E55" w:rsidSect="003E708D">
      <w:headerReference w:type="default" r:id="rId71"/>
      <w:pgSz w:w="12240" w:h="15840"/>
      <w:pgMar w:top="1440" w:right="18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4559" w:rsidRDefault="00D04559">
      <w:r>
        <w:separator/>
      </w:r>
    </w:p>
  </w:endnote>
  <w:endnote w:type="continuationSeparator" w:id="0">
    <w:p w:rsidR="00D04559" w:rsidRDefault="00D04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4559" w:rsidRDefault="00D04559">
      <w:r>
        <w:separator/>
      </w:r>
    </w:p>
  </w:footnote>
  <w:footnote w:type="continuationSeparator" w:id="0">
    <w:p w:rsidR="00D04559" w:rsidRDefault="00D04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325B" w:rsidRDefault="0099325B" w:rsidP="003E708D">
    <w:pPr>
      <w:pStyle w:val="Header"/>
      <w:jc w:val="right"/>
    </w:pPr>
    <w:r>
      <w:t>Instructor Resource</w:t>
    </w:r>
  </w:p>
  <w:p w:rsidR="0099325B" w:rsidRDefault="0099325B" w:rsidP="003E708D">
    <w:pPr>
      <w:pStyle w:val="Header"/>
      <w:jc w:val="right"/>
      <w:rPr>
        <w:i/>
      </w:rPr>
    </w:pPr>
    <w:proofErr w:type="spellStart"/>
    <w:r>
      <w:t>Venkataraman</w:t>
    </w:r>
    <w:proofErr w:type="spellEnd"/>
    <w:r>
      <w:t xml:space="preserve">, </w:t>
    </w:r>
    <w:r>
      <w:rPr>
        <w:i/>
      </w:rPr>
      <w:t>Operations Management, 1e</w:t>
    </w:r>
  </w:p>
  <w:p w:rsidR="0099325B" w:rsidRPr="004762E3" w:rsidRDefault="0099325B" w:rsidP="003E708D">
    <w:pPr>
      <w:pStyle w:val="Header"/>
      <w:jc w:val="right"/>
    </w:pPr>
    <w:r>
      <w:t>SAGE Publishing, 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93E7ED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6C2409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C21E757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18CEFE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B7B2867"/>
    <w:multiLevelType w:val="hybridMultilevel"/>
    <w:tmpl w:val="65D2BFF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F711676"/>
    <w:multiLevelType w:val="hybridMultilevel"/>
    <w:tmpl w:val="CCBCDA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A91061F"/>
    <w:multiLevelType w:val="hybridMultilevel"/>
    <w:tmpl w:val="046C09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D748B9"/>
    <w:multiLevelType w:val="hybridMultilevel"/>
    <w:tmpl w:val="2EC81C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12095F"/>
    <w:multiLevelType w:val="hybridMultilevel"/>
    <w:tmpl w:val="BC5A3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6E05969"/>
    <w:multiLevelType w:val="hybridMultilevel"/>
    <w:tmpl w:val="99584C24"/>
    <w:lvl w:ilvl="0" w:tplc="07A6CAF6">
      <w:start w:val="1"/>
      <w:numFmt w:val="decimal"/>
      <w:pStyle w:val="Numb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D76479"/>
    <w:multiLevelType w:val="hybridMultilevel"/>
    <w:tmpl w:val="92184EDA"/>
    <w:lvl w:ilvl="0" w:tplc="08843364">
      <w:start w:val="1"/>
      <w:numFmt w:val="bullet"/>
      <w:pStyle w:val="Bulleted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7A0193C"/>
    <w:multiLevelType w:val="hybridMultilevel"/>
    <w:tmpl w:val="E10ABB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1"/>
  </w:num>
  <w:num w:numId="3">
    <w:abstractNumId w:val="8"/>
  </w:num>
  <w:num w:numId="4">
    <w:abstractNumId w:val="6"/>
  </w:num>
  <w:num w:numId="5">
    <w:abstractNumId w:val="7"/>
  </w:num>
  <w:num w:numId="6">
    <w:abstractNumId w:val="4"/>
  </w:num>
  <w:num w:numId="7">
    <w:abstractNumId w:val="2"/>
  </w:num>
  <w:num w:numId="8">
    <w:abstractNumId w:val="1"/>
  </w:num>
  <w:num w:numId="9">
    <w:abstractNumId w:val="0"/>
  </w:num>
  <w:num w:numId="10">
    <w:abstractNumId w:val="3"/>
  </w:num>
  <w:num w:numId="11">
    <w:abstractNumId w:val="9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8B4"/>
    <w:rsid w:val="00024CB8"/>
    <w:rsid w:val="00033437"/>
    <w:rsid w:val="000F388C"/>
    <w:rsid w:val="00185227"/>
    <w:rsid w:val="001B761C"/>
    <w:rsid w:val="001F7343"/>
    <w:rsid w:val="00227074"/>
    <w:rsid w:val="002633A4"/>
    <w:rsid w:val="00272B2E"/>
    <w:rsid w:val="002D0F36"/>
    <w:rsid w:val="00327683"/>
    <w:rsid w:val="00331370"/>
    <w:rsid w:val="00361935"/>
    <w:rsid w:val="00370467"/>
    <w:rsid w:val="00393EAF"/>
    <w:rsid w:val="003C4235"/>
    <w:rsid w:val="003D56F9"/>
    <w:rsid w:val="003E708D"/>
    <w:rsid w:val="003E7BF7"/>
    <w:rsid w:val="003F0E55"/>
    <w:rsid w:val="0041308D"/>
    <w:rsid w:val="00451427"/>
    <w:rsid w:val="004762E3"/>
    <w:rsid w:val="00486A8A"/>
    <w:rsid w:val="004B03C1"/>
    <w:rsid w:val="004B17D5"/>
    <w:rsid w:val="004C7FAF"/>
    <w:rsid w:val="004F18D4"/>
    <w:rsid w:val="00500B36"/>
    <w:rsid w:val="0053536D"/>
    <w:rsid w:val="00542CC3"/>
    <w:rsid w:val="00560811"/>
    <w:rsid w:val="005646CF"/>
    <w:rsid w:val="00582851"/>
    <w:rsid w:val="00593132"/>
    <w:rsid w:val="005B424F"/>
    <w:rsid w:val="005F6A42"/>
    <w:rsid w:val="00616A17"/>
    <w:rsid w:val="006537C0"/>
    <w:rsid w:val="00661127"/>
    <w:rsid w:val="0067627F"/>
    <w:rsid w:val="006A1687"/>
    <w:rsid w:val="006B1A86"/>
    <w:rsid w:val="006D1107"/>
    <w:rsid w:val="006E1D22"/>
    <w:rsid w:val="0072507A"/>
    <w:rsid w:val="007557A1"/>
    <w:rsid w:val="00755DE0"/>
    <w:rsid w:val="00761723"/>
    <w:rsid w:val="007B2823"/>
    <w:rsid w:val="00811EC9"/>
    <w:rsid w:val="00852986"/>
    <w:rsid w:val="00870008"/>
    <w:rsid w:val="00876836"/>
    <w:rsid w:val="00880F95"/>
    <w:rsid w:val="008978D0"/>
    <w:rsid w:val="008B339D"/>
    <w:rsid w:val="008C4617"/>
    <w:rsid w:val="008D029E"/>
    <w:rsid w:val="008E46E0"/>
    <w:rsid w:val="00941C15"/>
    <w:rsid w:val="00956287"/>
    <w:rsid w:val="00961105"/>
    <w:rsid w:val="00963D40"/>
    <w:rsid w:val="00974AA9"/>
    <w:rsid w:val="009821FA"/>
    <w:rsid w:val="0099325B"/>
    <w:rsid w:val="009A40A6"/>
    <w:rsid w:val="009B2FE8"/>
    <w:rsid w:val="00A059F3"/>
    <w:rsid w:val="00A1465F"/>
    <w:rsid w:val="00A44E55"/>
    <w:rsid w:val="00A84C45"/>
    <w:rsid w:val="00AB42AC"/>
    <w:rsid w:val="00AC3679"/>
    <w:rsid w:val="00AD5452"/>
    <w:rsid w:val="00AD5E2E"/>
    <w:rsid w:val="00AE2805"/>
    <w:rsid w:val="00AF311C"/>
    <w:rsid w:val="00AF4F8B"/>
    <w:rsid w:val="00B144BC"/>
    <w:rsid w:val="00B164AA"/>
    <w:rsid w:val="00B16CCB"/>
    <w:rsid w:val="00B31FED"/>
    <w:rsid w:val="00B36615"/>
    <w:rsid w:val="00B42E08"/>
    <w:rsid w:val="00B73564"/>
    <w:rsid w:val="00B81221"/>
    <w:rsid w:val="00BB0C36"/>
    <w:rsid w:val="00BD3D36"/>
    <w:rsid w:val="00C001D2"/>
    <w:rsid w:val="00C048E3"/>
    <w:rsid w:val="00C515E6"/>
    <w:rsid w:val="00C55F1A"/>
    <w:rsid w:val="00C6457F"/>
    <w:rsid w:val="00C8654C"/>
    <w:rsid w:val="00CB2339"/>
    <w:rsid w:val="00CD1179"/>
    <w:rsid w:val="00CD548D"/>
    <w:rsid w:val="00CF39F3"/>
    <w:rsid w:val="00CF5F08"/>
    <w:rsid w:val="00D04559"/>
    <w:rsid w:val="00D33536"/>
    <w:rsid w:val="00D37AF2"/>
    <w:rsid w:val="00D46302"/>
    <w:rsid w:val="00D667AA"/>
    <w:rsid w:val="00D8701F"/>
    <w:rsid w:val="00DA1B33"/>
    <w:rsid w:val="00DA246F"/>
    <w:rsid w:val="00DD59C5"/>
    <w:rsid w:val="00E352E1"/>
    <w:rsid w:val="00E52712"/>
    <w:rsid w:val="00E74418"/>
    <w:rsid w:val="00E90253"/>
    <w:rsid w:val="00EC67A7"/>
    <w:rsid w:val="00EC6AC2"/>
    <w:rsid w:val="00F4373D"/>
    <w:rsid w:val="00F54DB9"/>
    <w:rsid w:val="00F7153D"/>
    <w:rsid w:val="00F77A8F"/>
    <w:rsid w:val="00FD48B4"/>
    <w:rsid w:val="00FE64DE"/>
    <w:rsid w:val="00FF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2CC3"/>
    <w:pPr>
      <w:spacing w:after="120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762E3"/>
    <w:pPr>
      <w:keepNext/>
      <w:keepLines/>
      <w:spacing w:before="480"/>
      <w:outlineLvl w:val="0"/>
    </w:pPr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CB2339"/>
    <w:pPr>
      <w:keepNext/>
      <w:keepLines/>
      <w:spacing w:before="200"/>
      <w:outlineLvl w:val="1"/>
    </w:pPr>
    <w:rPr>
      <w:rFonts w:eastAsiaTheme="majorEastAsia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42CC3"/>
    <w:pPr>
      <w:tabs>
        <w:tab w:val="center" w:pos="4320"/>
        <w:tab w:val="right" w:pos="8640"/>
      </w:tabs>
      <w:spacing w:after="0"/>
    </w:pPr>
  </w:style>
  <w:style w:type="character" w:styleId="PageNumber">
    <w:name w:val="page number"/>
    <w:basedOn w:val="DefaultParagraphFont"/>
    <w:rsid w:val="003E708D"/>
  </w:style>
  <w:style w:type="paragraph" w:styleId="ListParagraph">
    <w:name w:val="List Paragraph"/>
    <w:basedOn w:val="Normal"/>
    <w:uiPriority w:val="34"/>
    <w:qFormat/>
    <w:rsid w:val="00542CC3"/>
    <w:pPr>
      <w:ind w:left="720"/>
    </w:pPr>
    <w:rPr>
      <w:rFonts w:eastAsia="Calibri"/>
      <w:szCs w:val="22"/>
    </w:rPr>
  </w:style>
  <w:style w:type="character" w:styleId="Hyperlink">
    <w:name w:val="Hyperlink"/>
    <w:uiPriority w:val="99"/>
    <w:unhideWhenUsed/>
    <w:rsid w:val="00227074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E74418"/>
  </w:style>
  <w:style w:type="paragraph" w:customStyle="1" w:styleId="NumberedList">
    <w:name w:val="Numbered List"/>
    <w:basedOn w:val="Normal"/>
    <w:uiPriority w:val="99"/>
    <w:qFormat/>
    <w:rsid w:val="00542CC3"/>
    <w:pPr>
      <w:numPr>
        <w:numId w:val="11"/>
      </w:numPr>
      <w:spacing w:before="120"/>
    </w:pPr>
    <w:rPr>
      <w:rFonts w:eastAsia="Calibri"/>
      <w:szCs w:val="22"/>
    </w:rPr>
  </w:style>
  <w:style w:type="paragraph" w:customStyle="1" w:styleId="ReferenceText">
    <w:name w:val="Reference Text"/>
    <w:basedOn w:val="Normal"/>
    <w:uiPriority w:val="99"/>
    <w:qFormat/>
    <w:rsid w:val="00542CC3"/>
    <w:pPr>
      <w:spacing w:before="120" w:after="0"/>
      <w:ind w:left="720" w:hanging="720"/>
    </w:pPr>
    <w:rPr>
      <w:rFonts w:eastAsiaTheme="minorHAnsi" w:cstheme="minorBidi"/>
      <w:szCs w:val="22"/>
    </w:rPr>
  </w:style>
  <w:style w:type="paragraph" w:styleId="Footer">
    <w:name w:val="footer"/>
    <w:basedOn w:val="Normal"/>
    <w:link w:val="FooterChar"/>
    <w:rsid w:val="004762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4762E3"/>
    <w:rPr>
      <w:sz w:val="24"/>
      <w:szCs w:val="24"/>
    </w:rPr>
  </w:style>
  <w:style w:type="paragraph" w:styleId="Title">
    <w:name w:val="Title"/>
    <w:basedOn w:val="Normal"/>
    <w:next w:val="Normal"/>
    <w:link w:val="TitleChar"/>
    <w:qFormat/>
    <w:rsid w:val="004762E3"/>
    <w:pPr>
      <w:pBdr>
        <w:bottom w:val="single" w:sz="8" w:space="4" w:color="5B9BD5" w:themeColor="accent1"/>
      </w:pBdr>
      <w:spacing w:after="300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4762E3"/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rsid w:val="004762E3"/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rsid w:val="00CF39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F39F3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CB2339"/>
    <w:rPr>
      <w:rFonts w:eastAsiaTheme="majorEastAsia" w:cstheme="majorBidi"/>
      <w:b/>
      <w:bCs/>
      <w:color w:val="5B9BD5" w:themeColor="accent1"/>
      <w:sz w:val="26"/>
      <w:szCs w:val="26"/>
    </w:rPr>
  </w:style>
  <w:style w:type="paragraph" w:customStyle="1" w:styleId="BulletedList">
    <w:name w:val="Bulleted List"/>
    <w:basedOn w:val="Normal"/>
    <w:qFormat/>
    <w:rsid w:val="00542CC3"/>
    <w:pPr>
      <w:numPr>
        <w:numId w:val="12"/>
      </w:numPr>
    </w:pPr>
  </w:style>
  <w:style w:type="paragraph" w:styleId="CommentText">
    <w:name w:val="annotation text"/>
    <w:basedOn w:val="Normal"/>
    <w:link w:val="CommentTextChar"/>
    <w:uiPriority w:val="99"/>
    <w:unhideWhenUsed/>
    <w:rsid w:val="00560811"/>
    <w:pPr>
      <w:spacing w:after="20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60811"/>
    <w:rPr>
      <w:rFonts w:asciiTheme="minorHAnsi" w:eastAsiaTheme="minorHAnsi" w:hAnsiTheme="minorHAnsi" w:cstheme="minorBidi"/>
    </w:rPr>
  </w:style>
  <w:style w:type="character" w:styleId="CommentReference">
    <w:name w:val="annotation reference"/>
    <w:basedOn w:val="DefaultParagraphFont"/>
    <w:rsid w:val="00B81221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B81221"/>
    <w:pPr>
      <w:spacing w:after="120"/>
    </w:pPr>
    <w:rPr>
      <w:rFonts w:ascii="Times New Roman" w:eastAsia="Times New Roman" w:hAnsi="Times New Roman" w:cs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rsid w:val="00B81221"/>
    <w:rPr>
      <w:rFonts w:asciiTheme="minorHAnsi" w:eastAsiaTheme="minorHAnsi" w:hAnsiTheme="minorHAnsi" w:cstheme="minorBidi"/>
      <w:b/>
      <w:bCs/>
    </w:rPr>
  </w:style>
  <w:style w:type="paragraph" w:styleId="Revision">
    <w:name w:val="Revision"/>
    <w:hidden/>
    <w:uiPriority w:val="99"/>
    <w:semiHidden/>
    <w:rsid w:val="00B8122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2CC3"/>
    <w:pPr>
      <w:spacing w:after="120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762E3"/>
    <w:pPr>
      <w:keepNext/>
      <w:keepLines/>
      <w:spacing w:before="480"/>
      <w:outlineLvl w:val="0"/>
    </w:pPr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CB2339"/>
    <w:pPr>
      <w:keepNext/>
      <w:keepLines/>
      <w:spacing w:before="200"/>
      <w:outlineLvl w:val="1"/>
    </w:pPr>
    <w:rPr>
      <w:rFonts w:eastAsiaTheme="majorEastAsia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42CC3"/>
    <w:pPr>
      <w:tabs>
        <w:tab w:val="center" w:pos="4320"/>
        <w:tab w:val="right" w:pos="8640"/>
      </w:tabs>
      <w:spacing w:after="0"/>
    </w:pPr>
  </w:style>
  <w:style w:type="character" w:styleId="PageNumber">
    <w:name w:val="page number"/>
    <w:basedOn w:val="DefaultParagraphFont"/>
    <w:rsid w:val="003E708D"/>
  </w:style>
  <w:style w:type="paragraph" w:styleId="ListParagraph">
    <w:name w:val="List Paragraph"/>
    <w:basedOn w:val="Normal"/>
    <w:uiPriority w:val="34"/>
    <w:qFormat/>
    <w:rsid w:val="00542CC3"/>
    <w:pPr>
      <w:ind w:left="720"/>
    </w:pPr>
    <w:rPr>
      <w:rFonts w:eastAsia="Calibri"/>
      <w:szCs w:val="22"/>
    </w:rPr>
  </w:style>
  <w:style w:type="character" w:styleId="Hyperlink">
    <w:name w:val="Hyperlink"/>
    <w:uiPriority w:val="99"/>
    <w:unhideWhenUsed/>
    <w:rsid w:val="00227074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E74418"/>
  </w:style>
  <w:style w:type="paragraph" w:customStyle="1" w:styleId="NumberedList">
    <w:name w:val="Numbered List"/>
    <w:basedOn w:val="Normal"/>
    <w:uiPriority w:val="99"/>
    <w:qFormat/>
    <w:rsid w:val="00542CC3"/>
    <w:pPr>
      <w:numPr>
        <w:numId w:val="11"/>
      </w:numPr>
      <w:spacing w:before="120"/>
    </w:pPr>
    <w:rPr>
      <w:rFonts w:eastAsia="Calibri"/>
      <w:szCs w:val="22"/>
    </w:rPr>
  </w:style>
  <w:style w:type="paragraph" w:customStyle="1" w:styleId="ReferenceText">
    <w:name w:val="Reference Text"/>
    <w:basedOn w:val="Normal"/>
    <w:uiPriority w:val="99"/>
    <w:qFormat/>
    <w:rsid w:val="00542CC3"/>
    <w:pPr>
      <w:spacing w:before="120" w:after="0"/>
      <w:ind w:left="720" w:hanging="720"/>
    </w:pPr>
    <w:rPr>
      <w:rFonts w:eastAsiaTheme="minorHAnsi" w:cstheme="minorBidi"/>
      <w:szCs w:val="22"/>
    </w:rPr>
  </w:style>
  <w:style w:type="paragraph" w:styleId="Footer">
    <w:name w:val="footer"/>
    <w:basedOn w:val="Normal"/>
    <w:link w:val="FooterChar"/>
    <w:rsid w:val="004762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4762E3"/>
    <w:rPr>
      <w:sz w:val="24"/>
      <w:szCs w:val="24"/>
    </w:rPr>
  </w:style>
  <w:style w:type="paragraph" w:styleId="Title">
    <w:name w:val="Title"/>
    <w:basedOn w:val="Normal"/>
    <w:next w:val="Normal"/>
    <w:link w:val="TitleChar"/>
    <w:qFormat/>
    <w:rsid w:val="004762E3"/>
    <w:pPr>
      <w:pBdr>
        <w:bottom w:val="single" w:sz="8" w:space="4" w:color="5B9BD5" w:themeColor="accent1"/>
      </w:pBdr>
      <w:spacing w:after="300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4762E3"/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rsid w:val="004762E3"/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rsid w:val="00CF39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F39F3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CB2339"/>
    <w:rPr>
      <w:rFonts w:eastAsiaTheme="majorEastAsia" w:cstheme="majorBidi"/>
      <w:b/>
      <w:bCs/>
      <w:color w:val="5B9BD5" w:themeColor="accent1"/>
      <w:sz w:val="26"/>
      <w:szCs w:val="26"/>
    </w:rPr>
  </w:style>
  <w:style w:type="paragraph" w:customStyle="1" w:styleId="BulletedList">
    <w:name w:val="Bulleted List"/>
    <w:basedOn w:val="Normal"/>
    <w:qFormat/>
    <w:rsid w:val="00542CC3"/>
    <w:pPr>
      <w:numPr>
        <w:numId w:val="12"/>
      </w:numPr>
    </w:pPr>
  </w:style>
  <w:style w:type="paragraph" w:styleId="CommentText">
    <w:name w:val="annotation text"/>
    <w:basedOn w:val="Normal"/>
    <w:link w:val="CommentTextChar"/>
    <w:uiPriority w:val="99"/>
    <w:unhideWhenUsed/>
    <w:rsid w:val="00560811"/>
    <w:pPr>
      <w:spacing w:after="20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60811"/>
    <w:rPr>
      <w:rFonts w:asciiTheme="minorHAnsi" w:eastAsiaTheme="minorHAnsi" w:hAnsiTheme="minorHAnsi" w:cstheme="minorBidi"/>
    </w:rPr>
  </w:style>
  <w:style w:type="character" w:styleId="CommentReference">
    <w:name w:val="annotation reference"/>
    <w:basedOn w:val="DefaultParagraphFont"/>
    <w:rsid w:val="00B81221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B81221"/>
    <w:pPr>
      <w:spacing w:after="120"/>
    </w:pPr>
    <w:rPr>
      <w:rFonts w:ascii="Times New Roman" w:eastAsia="Times New Roman" w:hAnsi="Times New Roman" w:cs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rsid w:val="00B81221"/>
    <w:rPr>
      <w:rFonts w:asciiTheme="minorHAnsi" w:eastAsiaTheme="minorHAnsi" w:hAnsiTheme="minorHAnsi" w:cstheme="minorBidi"/>
      <w:b/>
      <w:bCs/>
    </w:rPr>
  </w:style>
  <w:style w:type="paragraph" w:styleId="Revision">
    <w:name w:val="Revision"/>
    <w:hidden/>
    <w:uiPriority w:val="99"/>
    <w:semiHidden/>
    <w:rsid w:val="00B8122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wmf"/><Relationship Id="rId18" Type="http://schemas.openxmlformats.org/officeDocument/2006/relationships/oleObject" Target="embeddings/oleObject2.bin"/><Relationship Id="rId26" Type="http://schemas.openxmlformats.org/officeDocument/2006/relationships/chart" Target="charts/chart8.xml"/><Relationship Id="rId39" Type="http://schemas.openxmlformats.org/officeDocument/2006/relationships/oleObject" Target="embeddings/oleObject8.bin"/><Relationship Id="rId21" Type="http://schemas.openxmlformats.org/officeDocument/2006/relationships/oleObject" Target="embeddings/oleObject3.bin"/><Relationship Id="rId34" Type="http://schemas.openxmlformats.org/officeDocument/2006/relationships/chart" Target="charts/chart12.xml"/><Relationship Id="rId42" Type="http://schemas.openxmlformats.org/officeDocument/2006/relationships/oleObject" Target="embeddings/oleObject9.bin"/><Relationship Id="rId47" Type="http://schemas.openxmlformats.org/officeDocument/2006/relationships/oleObject" Target="embeddings/oleObject11.bin"/><Relationship Id="rId50" Type="http://schemas.openxmlformats.org/officeDocument/2006/relationships/image" Target="media/image15.wmf"/><Relationship Id="rId55" Type="http://schemas.openxmlformats.org/officeDocument/2006/relationships/oleObject" Target="embeddings/oleObject15.bin"/><Relationship Id="rId63" Type="http://schemas.openxmlformats.org/officeDocument/2006/relationships/image" Target="media/image20.wmf"/><Relationship Id="rId68" Type="http://schemas.openxmlformats.org/officeDocument/2006/relationships/chart" Target="charts/chart20.xml"/><Relationship Id="rId7" Type="http://schemas.openxmlformats.org/officeDocument/2006/relationships/footnotes" Target="footnotes.xml"/><Relationship Id="rId71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chart" Target="charts/chart4.xml"/><Relationship Id="rId29" Type="http://schemas.openxmlformats.org/officeDocument/2006/relationships/oleObject" Target="embeddings/oleObject5.bin"/><Relationship Id="rId11" Type="http://schemas.openxmlformats.org/officeDocument/2006/relationships/chart" Target="charts/chart1.xml"/><Relationship Id="rId24" Type="http://schemas.openxmlformats.org/officeDocument/2006/relationships/oleObject" Target="embeddings/oleObject4.bin"/><Relationship Id="rId32" Type="http://schemas.openxmlformats.org/officeDocument/2006/relationships/oleObject" Target="embeddings/oleObject6.bin"/><Relationship Id="rId37" Type="http://schemas.openxmlformats.org/officeDocument/2006/relationships/chart" Target="charts/chart13.xml"/><Relationship Id="rId40" Type="http://schemas.openxmlformats.org/officeDocument/2006/relationships/chart" Target="charts/chart14.xml"/><Relationship Id="rId45" Type="http://schemas.openxmlformats.org/officeDocument/2006/relationships/oleObject" Target="embeddings/oleObject10.bin"/><Relationship Id="rId53" Type="http://schemas.openxmlformats.org/officeDocument/2006/relationships/oleObject" Target="embeddings/oleObject14.bin"/><Relationship Id="rId58" Type="http://schemas.openxmlformats.org/officeDocument/2006/relationships/image" Target="media/image18.wmf"/><Relationship Id="rId66" Type="http://schemas.openxmlformats.org/officeDocument/2006/relationships/image" Target="media/image21.wmf"/><Relationship Id="rId5" Type="http://schemas.openxmlformats.org/officeDocument/2006/relationships/settings" Target="settings.xml"/><Relationship Id="rId15" Type="http://schemas.openxmlformats.org/officeDocument/2006/relationships/chart" Target="charts/chart3.xml"/><Relationship Id="rId23" Type="http://schemas.openxmlformats.org/officeDocument/2006/relationships/image" Target="media/image6.wmf"/><Relationship Id="rId28" Type="http://schemas.openxmlformats.org/officeDocument/2006/relationships/image" Target="media/image7.wmf"/><Relationship Id="rId36" Type="http://schemas.openxmlformats.org/officeDocument/2006/relationships/oleObject" Target="embeddings/oleObject7.bin"/><Relationship Id="rId49" Type="http://schemas.openxmlformats.org/officeDocument/2006/relationships/oleObject" Target="embeddings/oleObject12.bin"/><Relationship Id="rId57" Type="http://schemas.openxmlformats.org/officeDocument/2006/relationships/chart" Target="charts/chart17.xml"/><Relationship Id="rId61" Type="http://schemas.openxmlformats.org/officeDocument/2006/relationships/image" Target="media/image19.wmf"/><Relationship Id="rId10" Type="http://schemas.openxmlformats.org/officeDocument/2006/relationships/image" Target="media/image2.png"/><Relationship Id="rId19" Type="http://schemas.openxmlformats.org/officeDocument/2006/relationships/chart" Target="charts/chart5.xml"/><Relationship Id="rId31" Type="http://schemas.openxmlformats.org/officeDocument/2006/relationships/image" Target="media/image8.wmf"/><Relationship Id="rId44" Type="http://schemas.openxmlformats.org/officeDocument/2006/relationships/image" Target="media/image12.wmf"/><Relationship Id="rId52" Type="http://schemas.openxmlformats.org/officeDocument/2006/relationships/image" Target="media/image16.wmf"/><Relationship Id="rId60" Type="http://schemas.openxmlformats.org/officeDocument/2006/relationships/chart" Target="charts/chart18.xml"/><Relationship Id="rId65" Type="http://schemas.openxmlformats.org/officeDocument/2006/relationships/chart" Target="charts/chart19.xml"/><Relationship Id="rId73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oleObject" Target="embeddings/oleObject1.bin"/><Relationship Id="rId22" Type="http://schemas.openxmlformats.org/officeDocument/2006/relationships/chart" Target="charts/chart6.xml"/><Relationship Id="rId27" Type="http://schemas.openxmlformats.org/officeDocument/2006/relationships/chart" Target="charts/chart9.xml"/><Relationship Id="rId30" Type="http://schemas.openxmlformats.org/officeDocument/2006/relationships/chart" Target="charts/chart10.xml"/><Relationship Id="rId35" Type="http://schemas.openxmlformats.org/officeDocument/2006/relationships/image" Target="media/image9.wmf"/><Relationship Id="rId43" Type="http://schemas.openxmlformats.org/officeDocument/2006/relationships/chart" Target="charts/chart15.xml"/><Relationship Id="rId48" Type="http://schemas.openxmlformats.org/officeDocument/2006/relationships/image" Target="media/image14.wmf"/><Relationship Id="rId56" Type="http://schemas.openxmlformats.org/officeDocument/2006/relationships/chart" Target="charts/chart16.xml"/><Relationship Id="rId64" Type="http://schemas.openxmlformats.org/officeDocument/2006/relationships/oleObject" Target="embeddings/oleObject18.bin"/><Relationship Id="rId69" Type="http://schemas.openxmlformats.org/officeDocument/2006/relationships/image" Target="media/image22.wmf"/><Relationship Id="rId8" Type="http://schemas.openxmlformats.org/officeDocument/2006/relationships/endnotes" Target="endnotes.xml"/><Relationship Id="rId51" Type="http://schemas.openxmlformats.org/officeDocument/2006/relationships/oleObject" Target="embeddings/oleObject13.bin"/><Relationship Id="rId72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chart" Target="charts/chart2.xml"/><Relationship Id="rId17" Type="http://schemas.openxmlformats.org/officeDocument/2006/relationships/image" Target="media/image4.wmf"/><Relationship Id="rId25" Type="http://schemas.openxmlformats.org/officeDocument/2006/relationships/chart" Target="charts/chart7.xml"/><Relationship Id="rId33" Type="http://schemas.openxmlformats.org/officeDocument/2006/relationships/chart" Target="charts/chart11.xml"/><Relationship Id="rId38" Type="http://schemas.openxmlformats.org/officeDocument/2006/relationships/image" Target="media/image10.wmf"/><Relationship Id="rId46" Type="http://schemas.openxmlformats.org/officeDocument/2006/relationships/image" Target="media/image13.wmf"/><Relationship Id="rId59" Type="http://schemas.openxmlformats.org/officeDocument/2006/relationships/oleObject" Target="embeddings/oleObject16.bin"/><Relationship Id="rId67" Type="http://schemas.openxmlformats.org/officeDocument/2006/relationships/oleObject" Target="embeddings/oleObject19.bin"/><Relationship Id="rId20" Type="http://schemas.openxmlformats.org/officeDocument/2006/relationships/image" Target="media/image5.wmf"/><Relationship Id="rId41" Type="http://schemas.openxmlformats.org/officeDocument/2006/relationships/image" Target="media/image11.wmf"/><Relationship Id="rId54" Type="http://schemas.openxmlformats.org/officeDocument/2006/relationships/image" Target="media/image17.wmf"/><Relationship Id="rId62" Type="http://schemas.openxmlformats.org/officeDocument/2006/relationships/oleObject" Target="embeddings/oleObject17.bin"/><Relationship Id="rId70" Type="http://schemas.openxmlformats.org/officeDocument/2006/relationships/oleObject" Target="embeddings/oleObject20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y\AppData\Local\Microsoft\Windows\INetCache\IE\AT2AC056\College%20Word%20template.dotx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Geoff\Dropbox\Pearson\Venkataraman\VenkatProblems.xlsx" TargetMode="External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Geoff\Dropbox\Pearson\Venkataraman\VenkatProblems.xlsx" TargetMode="External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Geoff\Dropbox\Pearson\Venkataraman\VenkatProblems.xlsx" TargetMode="External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Geoff\Dropbox\Pearson\Venkataraman\VenkatProblems.xlsx" TargetMode="External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Geoff\Dropbox\Pearson\Venkataraman\VenkatProblems.xlsx" TargetMode="External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Geoff\Dropbox\Pearson\Venkataraman\VenkatProblems.xlsx" TargetMode="External"/></Relationships>
</file>

<file path=word/charts/_rels/chart1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Geoff\Dropbox\Pearson\Venkataraman\VenkatProblems.xlsx" TargetMode="External"/></Relationships>
</file>

<file path=word/charts/_rels/chart1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Geoff\Dropbox\Pearson\Venkataraman\VenkatProblems.xlsx" TargetMode="External"/></Relationships>
</file>

<file path=word/charts/_rels/chart1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Geoff\Dropbox\Pearson\Venkataraman\VenkatProblems.xlsx" TargetMode="External"/></Relationships>
</file>

<file path=word/charts/_rels/chart19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Geoff\Dropbox\Pearson\Venkataraman\VenkatProblems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Geoff\Dropbox\Pearson\Venkataraman\VenkatProblems.xlsx" TargetMode="External"/></Relationships>
</file>

<file path=word/charts/_rels/chart20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Geoff\Dropbox\Pearson\Venkataraman\VenkatProblems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Geoff\Dropbox\Pearson\Venkataraman\VenkatProblems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Geoff\Dropbox\Pearson\Venkataraman\VenkatProblems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Geoff\Dropbox\Pearson\Venkataraman\VenkatProblems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Geoff\Dropbox\Pearson\Venkataraman\VenkatProblems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Geoff\Dropbox\Pearson\Venkataraman\VenkatProblems.xlsx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Geoff\Dropbox\Pearson\Venkataraman\VenkatProblems.xlsx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Geoff\Dropbox\Pearson\Venkataraman\VenkatProblems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i="1"/>
              <a:t>Diameter in Inches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'5'!$B$58</c:f>
              <c:strCache>
                <c:ptCount val="1"/>
                <c:pt idx="0">
                  <c:v>Diameter in inches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cat>
            <c:numRef>
              <c:f>'5'!$A$59:$A$82</c:f>
              <c:numCache>
                <c:formatCode>h:mm\ AM/PM</c:formatCode>
                <c:ptCount val="24"/>
                <c:pt idx="0">
                  <c:v>0.33333333333333331</c:v>
                </c:pt>
                <c:pt idx="1">
                  <c:v>0.37500000000000044</c:v>
                </c:pt>
                <c:pt idx="2">
                  <c:v>0.41666666666666757</c:v>
                </c:pt>
                <c:pt idx="3">
                  <c:v>0.45833333333333326</c:v>
                </c:pt>
                <c:pt idx="4">
                  <c:v>0.5</c:v>
                </c:pt>
                <c:pt idx="5">
                  <c:v>0.54166666666666652</c:v>
                </c:pt>
                <c:pt idx="6">
                  <c:v>0.58333333333333337</c:v>
                </c:pt>
                <c:pt idx="7">
                  <c:v>0.625000000000001</c:v>
                </c:pt>
                <c:pt idx="8">
                  <c:v>0.66666666666666663</c:v>
                </c:pt>
                <c:pt idx="9">
                  <c:v>0.7083333333333337</c:v>
                </c:pt>
                <c:pt idx="10">
                  <c:v>0.750000000000001</c:v>
                </c:pt>
                <c:pt idx="11">
                  <c:v>0.79166666666666652</c:v>
                </c:pt>
                <c:pt idx="12">
                  <c:v>0.8333333333333337</c:v>
                </c:pt>
                <c:pt idx="13">
                  <c:v>0.875000000000001</c:v>
                </c:pt>
                <c:pt idx="14">
                  <c:v>0.91666666666666652</c:v>
                </c:pt>
                <c:pt idx="15">
                  <c:v>0.9583333333333337</c:v>
                </c:pt>
                <c:pt idx="16">
                  <c:v>1</c:v>
                </c:pt>
                <c:pt idx="17">
                  <c:v>4.1666666666666664E-2</c:v>
                </c:pt>
                <c:pt idx="18">
                  <c:v>8.3333333333333343E-2</c:v>
                </c:pt>
                <c:pt idx="19">
                  <c:v>0.125</c:v>
                </c:pt>
                <c:pt idx="20">
                  <c:v>0.16666666666666666</c:v>
                </c:pt>
                <c:pt idx="21">
                  <c:v>0.20833333333333359</c:v>
                </c:pt>
                <c:pt idx="22">
                  <c:v>0.25</c:v>
                </c:pt>
                <c:pt idx="23">
                  <c:v>0.29166666666666724</c:v>
                </c:pt>
              </c:numCache>
            </c:numRef>
          </c:cat>
          <c:val>
            <c:numRef>
              <c:f>'5'!$B$59:$B$82</c:f>
              <c:numCache>
                <c:formatCode>General</c:formatCode>
                <c:ptCount val="24"/>
                <c:pt idx="0">
                  <c:v>2.36</c:v>
                </c:pt>
                <c:pt idx="1">
                  <c:v>2.34</c:v>
                </c:pt>
                <c:pt idx="2">
                  <c:v>2.3699999999999997</c:v>
                </c:pt>
                <c:pt idx="3">
                  <c:v>2.3699999999999997</c:v>
                </c:pt>
                <c:pt idx="4">
                  <c:v>2.3499999999999988</c:v>
                </c:pt>
                <c:pt idx="5">
                  <c:v>2.3199999999999967</c:v>
                </c:pt>
                <c:pt idx="6">
                  <c:v>2.34</c:v>
                </c:pt>
                <c:pt idx="7">
                  <c:v>2.3499999999999988</c:v>
                </c:pt>
                <c:pt idx="8">
                  <c:v>2.4499999999999997</c:v>
                </c:pt>
                <c:pt idx="9">
                  <c:v>2.46</c:v>
                </c:pt>
                <c:pt idx="10">
                  <c:v>2.48</c:v>
                </c:pt>
                <c:pt idx="11">
                  <c:v>2.4</c:v>
                </c:pt>
                <c:pt idx="12">
                  <c:v>2.42</c:v>
                </c:pt>
                <c:pt idx="13">
                  <c:v>2.38</c:v>
                </c:pt>
                <c:pt idx="14">
                  <c:v>2.4099999999999997</c:v>
                </c:pt>
                <c:pt idx="15">
                  <c:v>2.4</c:v>
                </c:pt>
                <c:pt idx="16">
                  <c:v>2.3899999999999997</c:v>
                </c:pt>
                <c:pt idx="17">
                  <c:v>2.36</c:v>
                </c:pt>
                <c:pt idx="18">
                  <c:v>2.3499999999999988</c:v>
                </c:pt>
                <c:pt idx="19">
                  <c:v>2.3499999999999988</c:v>
                </c:pt>
                <c:pt idx="20">
                  <c:v>2.3699999999999997</c:v>
                </c:pt>
                <c:pt idx="21">
                  <c:v>2.3699999999999997</c:v>
                </c:pt>
                <c:pt idx="22">
                  <c:v>2.38</c:v>
                </c:pt>
                <c:pt idx="23">
                  <c:v>2.3899999999999997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EA3C-447F-BC7E-A54CBD213C6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56331136"/>
        <c:axId val="257135744"/>
      </c:lineChart>
      <c:catAx>
        <c:axId val="256331136"/>
        <c:scaling>
          <c:orientation val="minMax"/>
        </c:scaling>
        <c:delete val="0"/>
        <c:axPos val="b"/>
        <c:numFmt formatCode="h:mm\ AM/PM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57135744"/>
        <c:crosses val="autoZero"/>
        <c:auto val="1"/>
        <c:lblAlgn val="ctr"/>
        <c:lblOffset val="100"/>
        <c:noMultiLvlLbl val="0"/>
      </c:catAx>
      <c:valAx>
        <c:axId val="25713574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5633113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r>
              <a:rPr lang="en-US" i="1"/>
              <a:t>Quasar C-Chart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'5'!$D$243</c:f>
              <c:strCache>
                <c:ptCount val="1"/>
                <c:pt idx="0">
                  <c:v>Defects per Sheet 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squar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cat>
            <c:numRef>
              <c:f>'5'!$C$244:$C$293</c:f>
              <c:numCache>
                <c:formatCode>General</c:formatCode>
                <c:ptCount val="50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  <c:pt idx="16">
                  <c:v>17</c:v>
                </c:pt>
                <c:pt idx="17">
                  <c:v>18</c:v>
                </c:pt>
                <c:pt idx="18">
                  <c:v>19</c:v>
                </c:pt>
                <c:pt idx="19">
                  <c:v>20</c:v>
                </c:pt>
                <c:pt idx="20">
                  <c:v>21</c:v>
                </c:pt>
                <c:pt idx="21">
                  <c:v>22</c:v>
                </c:pt>
                <c:pt idx="22">
                  <c:v>23</c:v>
                </c:pt>
                <c:pt idx="23">
                  <c:v>24</c:v>
                </c:pt>
                <c:pt idx="24">
                  <c:v>25</c:v>
                </c:pt>
                <c:pt idx="25">
                  <c:v>26</c:v>
                </c:pt>
                <c:pt idx="26">
                  <c:v>27</c:v>
                </c:pt>
                <c:pt idx="27">
                  <c:v>28</c:v>
                </c:pt>
                <c:pt idx="28">
                  <c:v>29</c:v>
                </c:pt>
                <c:pt idx="29">
                  <c:v>30</c:v>
                </c:pt>
                <c:pt idx="30">
                  <c:v>31</c:v>
                </c:pt>
                <c:pt idx="31">
                  <c:v>32</c:v>
                </c:pt>
                <c:pt idx="32">
                  <c:v>33</c:v>
                </c:pt>
                <c:pt idx="33">
                  <c:v>34</c:v>
                </c:pt>
                <c:pt idx="34">
                  <c:v>35</c:v>
                </c:pt>
                <c:pt idx="35">
                  <c:v>36</c:v>
                </c:pt>
                <c:pt idx="36">
                  <c:v>37</c:v>
                </c:pt>
                <c:pt idx="37">
                  <c:v>38</c:v>
                </c:pt>
                <c:pt idx="38">
                  <c:v>39</c:v>
                </c:pt>
                <c:pt idx="39">
                  <c:v>40</c:v>
                </c:pt>
                <c:pt idx="40">
                  <c:v>41</c:v>
                </c:pt>
                <c:pt idx="41">
                  <c:v>42</c:v>
                </c:pt>
                <c:pt idx="42">
                  <c:v>43</c:v>
                </c:pt>
                <c:pt idx="43">
                  <c:v>44</c:v>
                </c:pt>
                <c:pt idx="44">
                  <c:v>45</c:v>
                </c:pt>
                <c:pt idx="45">
                  <c:v>46</c:v>
                </c:pt>
                <c:pt idx="46">
                  <c:v>47</c:v>
                </c:pt>
                <c:pt idx="47">
                  <c:v>48</c:v>
                </c:pt>
                <c:pt idx="48">
                  <c:v>49</c:v>
                </c:pt>
                <c:pt idx="49">
                  <c:v>50</c:v>
                </c:pt>
              </c:numCache>
            </c:numRef>
          </c:cat>
          <c:val>
            <c:numRef>
              <c:f>'5'!$D$244:$D$293</c:f>
              <c:numCache>
                <c:formatCode>General</c:formatCode>
                <c:ptCount val="50"/>
                <c:pt idx="0">
                  <c:v>7</c:v>
                </c:pt>
                <c:pt idx="1">
                  <c:v>11</c:v>
                </c:pt>
                <c:pt idx="2">
                  <c:v>5</c:v>
                </c:pt>
                <c:pt idx="3">
                  <c:v>12</c:v>
                </c:pt>
                <c:pt idx="4">
                  <c:v>3</c:v>
                </c:pt>
                <c:pt idx="5">
                  <c:v>14</c:v>
                </c:pt>
                <c:pt idx="6">
                  <c:v>6</c:v>
                </c:pt>
                <c:pt idx="7">
                  <c:v>8</c:v>
                </c:pt>
                <c:pt idx="8">
                  <c:v>10</c:v>
                </c:pt>
                <c:pt idx="9">
                  <c:v>9</c:v>
                </c:pt>
                <c:pt idx="10">
                  <c:v>5</c:v>
                </c:pt>
                <c:pt idx="11">
                  <c:v>8</c:v>
                </c:pt>
                <c:pt idx="12">
                  <c:v>1</c:v>
                </c:pt>
                <c:pt idx="13">
                  <c:v>11</c:v>
                </c:pt>
                <c:pt idx="14">
                  <c:v>14</c:v>
                </c:pt>
                <c:pt idx="15">
                  <c:v>8</c:v>
                </c:pt>
                <c:pt idx="16">
                  <c:v>9</c:v>
                </c:pt>
                <c:pt idx="17">
                  <c:v>5</c:v>
                </c:pt>
                <c:pt idx="18">
                  <c:v>3</c:v>
                </c:pt>
                <c:pt idx="19">
                  <c:v>4</c:v>
                </c:pt>
                <c:pt idx="20">
                  <c:v>8</c:v>
                </c:pt>
                <c:pt idx="21">
                  <c:v>12</c:v>
                </c:pt>
                <c:pt idx="22">
                  <c:v>7</c:v>
                </c:pt>
                <c:pt idx="23">
                  <c:v>4</c:v>
                </c:pt>
                <c:pt idx="24">
                  <c:v>9</c:v>
                </c:pt>
                <c:pt idx="25">
                  <c:v>3</c:v>
                </c:pt>
                <c:pt idx="26">
                  <c:v>13</c:v>
                </c:pt>
                <c:pt idx="27">
                  <c:v>5</c:v>
                </c:pt>
                <c:pt idx="28">
                  <c:v>9</c:v>
                </c:pt>
                <c:pt idx="29">
                  <c:v>4</c:v>
                </c:pt>
                <c:pt idx="30">
                  <c:v>2</c:v>
                </c:pt>
                <c:pt idx="31">
                  <c:v>7</c:v>
                </c:pt>
                <c:pt idx="32">
                  <c:v>4</c:v>
                </c:pt>
                <c:pt idx="33">
                  <c:v>5</c:v>
                </c:pt>
                <c:pt idx="34">
                  <c:v>6</c:v>
                </c:pt>
                <c:pt idx="35">
                  <c:v>4</c:v>
                </c:pt>
                <c:pt idx="36">
                  <c:v>8</c:v>
                </c:pt>
                <c:pt idx="37">
                  <c:v>1</c:v>
                </c:pt>
                <c:pt idx="38">
                  <c:v>5</c:v>
                </c:pt>
                <c:pt idx="39">
                  <c:v>3</c:v>
                </c:pt>
                <c:pt idx="40">
                  <c:v>4</c:v>
                </c:pt>
                <c:pt idx="41">
                  <c:v>4</c:v>
                </c:pt>
                <c:pt idx="42">
                  <c:v>7</c:v>
                </c:pt>
                <c:pt idx="43">
                  <c:v>2</c:v>
                </c:pt>
                <c:pt idx="44">
                  <c:v>8</c:v>
                </c:pt>
                <c:pt idx="45">
                  <c:v>3</c:v>
                </c:pt>
                <c:pt idx="46">
                  <c:v>5</c:v>
                </c:pt>
                <c:pt idx="47">
                  <c:v>6</c:v>
                </c:pt>
                <c:pt idx="48">
                  <c:v>4</c:v>
                </c:pt>
                <c:pt idx="49">
                  <c:v>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B3E9-48C2-B090-BEBAC16EBF12}"/>
            </c:ext>
          </c:extLst>
        </c:ser>
        <c:ser>
          <c:idx val="1"/>
          <c:order val="1"/>
          <c:tx>
            <c:strRef>
              <c:f>'5'!$E$243</c:f>
              <c:strCache>
                <c:ptCount val="1"/>
                <c:pt idx="0">
                  <c:v>C bar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cat>
            <c:numRef>
              <c:f>'5'!$C$244:$C$293</c:f>
              <c:numCache>
                <c:formatCode>General</c:formatCode>
                <c:ptCount val="50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  <c:pt idx="16">
                  <c:v>17</c:v>
                </c:pt>
                <c:pt idx="17">
                  <c:v>18</c:v>
                </c:pt>
                <c:pt idx="18">
                  <c:v>19</c:v>
                </c:pt>
                <c:pt idx="19">
                  <c:v>20</c:v>
                </c:pt>
                <c:pt idx="20">
                  <c:v>21</c:v>
                </c:pt>
                <c:pt idx="21">
                  <c:v>22</c:v>
                </c:pt>
                <c:pt idx="22">
                  <c:v>23</c:v>
                </c:pt>
                <c:pt idx="23">
                  <c:v>24</c:v>
                </c:pt>
                <c:pt idx="24">
                  <c:v>25</c:v>
                </c:pt>
                <c:pt idx="25">
                  <c:v>26</c:v>
                </c:pt>
                <c:pt idx="26">
                  <c:v>27</c:v>
                </c:pt>
                <c:pt idx="27">
                  <c:v>28</c:v>
                </c:pt>
                <c:pt idx="28">
                  <c:v>29</c:v>
                </c:pt>
                <c:pt idx="29">
                  <c:v>30</c:v>
                </c:pt>
                <c:pt idx="30">
                  <c:v>31</c:v>
                </c:pt>
                <c:pt idx="31">
                  <c:v>32</c:v>
                </c:pt>
                <c:pt idx="32">
                  <c:v>33</c:v>
                </c:pt>
                <c:pt idx="33">
                  <c:v>34</c:v>
                </c:pt>
                <c:pt idx="34">
                  <c:v>35</c:v>
                </c:pt>
                <c:pt idx="35">
                  <c:v>36</c:v>
                </c:pt>
                <c:pt idx="36">
                  <c:v>37</c:v>
                </c:pt>
                <c:pt idx="37">
                  <c:v>38</c:v>
                </c:pt>
                <c:pt idx="38">
                  <c:v>39</c:v>
                </c:pt>
                <c:pt idx="39">
                  <c:v>40</c:v>
                </c:pt>
                <c:pt idx="40">
                  <c:v>41</c:v>
                </c:pt>
                <c:pt idx="41">
                  <c:v>42</c:v>
                </c:pt>
                <c:pt idx="42">
                  <c:v>43</c:v>
                </c:pt>
                <c:pt idx="43">
                  <c:v>44</c:v>
                </c:pt>
                <c:pt idx="44">
                  <c:v>45</c:v>
                </c:pt>
                <c:pt idx="45">
                  <c:v>46</c:v>
                </c:pt>
                <c:pt idx="46">
                  <c:v>47</c:v>
                </c:pt>
                <c:pt idx="47">
                  <c:v>48</c:v>
                </c:pt>
                <c:pt idx="48">
                  <c:v>49</c:v>
                </c:pt>
                <c:pt idx="49">
                  <c:v>50</c:v>
                </c:pt>
              </c:numCache>
            </c:numRef>
          </c:cat>
          <c:val>
            <c:numRef>
              <c:f>'5'!$E$244:$E$293</c:f>
              <c:numCache>
                <c:formatCode>0.00</c:formatCode>
                <c:ptCount val="50"/>
                <c:pt idx="0">
                  <c:v>7.5666666666666664</c:v>
                </c:pt>
                <c:pt idx="1">
                  <c:v>7.5666666666666664</c:v>
                </c:pt>
                <c:pt idx="2">
                  <c:v>7.5666666666666664</c:v>
                </c:pt>
                <c:pt idx="3">
                  <c:v>7.5666666666666664</c:v>
                </c:pt>
                <c:pt idx="4">
                  <c:v>7.5666666666666664</c:v>
                </c:pt>
                <c:pt idx="5">
                  <c:v>7.5666666666666664</c:v>
                </c:pt>
                <c:pt idx="6">
                  <c:v>7.5666666666666664</c:v>
                </c:pt>
                <c:pt idx="7">
                  <c:v>7.5666666666666664</c:v>
                </c:pt>
                <c:pt idx="8">
                  <c:v>7.5666666666666664</c:v>
                </c:pt>
                <c:pt idx="9">
                  <c:v>7.5666666666666664</c:v>
                </c:pt>
                <c:pt idx="10">
                  <c:v>7.5666666666666664</c:v>
                </c:pt>
                <c:pt idx="11">
                  <c:v>7.5666666666666664</c:v>
                </c:pt>
                <c:pt idx="12">
                  <c:v>7.5666666666666664</c:v>
                </c:pt>
                <c:pt idx="13">
                  <c:v>7.5666666666666664</c:v>
                </c:pt>
                <c:pt idx="14">
                  <c:v>7.5666666666666664</c:v>
                </c:pt>
                <c:pt idx="15">
                  <c:v>7.5666666666666664</c:v>
                </c:pt>
                <c:pt idx="16">
                  <c:v>7.5666666666666664</c:v>
                </c:pt>
                <c:pt idx="17">
                  <c:v>7.5666666666666664</c:v>
                </c:pt>
                <c:pt idx="18">
                  <c:v>7.5666666666666664</c:v>
                </c:pt>
                <c:pt idx="19">
                  <c:v>7.5666666666666664</c:v>
                </c:pt>
                <c:pt idx="20">
                  <c:v>7.5666666666666664</c:v>
                </c:pt>
                <c:pt idx="21">
                  <c:v>7.5666666666666664</c:v>
                </c:pt>
                <c:pt idx="22">
                  <c:v>7.5666666666666664</c:v>
                </c:pt>
                <c:pt idx="23">
                  <c:v>7.5666666666666664</c:v>
                </c:pt>
                <c:pt idx="24">
                  <c:v>7.5666666666666664</c:v>
                </c:pt>
                <c:pt idx="25">
                  <c:v>7.5666666666666664</c:v>
                </c:pt>
                <c:pt idx="26">
                  <c:v>7.5666666666666664</c:v>
                </c:pt>
                <c:pt idx="27">
                  <c:v>7.5666666666666664</c:v>
                </c:pt>
                <c:pt idx="28">
                  <c:v>7.5666666666666664</c:v>
                </c:pt>
                <c:pt idx="29">
                  <c:v>7.5666666666666664</c:v>
                </c:pt>
                <c:pt idx="30">
                  <c:v>7.5666666666666664</c:v>
                </c:pt>
                <c:pt idx="31">
                  <c:v>7.5666666666666664</c:v>
                </c:pt>
                <c:pt idx="32">
                  <c:v>7.5666666666666664</c:v>
                </c:pt>
                <c:pt idx="33">
                  <c:v>7.5666666666666664</c:v>
                </c:pt>
                <c:pt idx="34">
                  <c:v>7.5666666666666664</c:v>
                </c:pt>
                <c:pt idx="35">
                  <c:v>7.5666666666666664</c:v>
                </c:pt>
                <c:pt idx="36">
                  <c:v>7.5666666666666664</c:v>
                </c:pt>
                <c:pt idx="37">
                  <c:v>7.5666666666666664</c:v>
                </c:pt>
                <c:pt idx="38">
                  <c:v>7.5666666666666664</c:v>
                </c:pt>
                <c:pt idx="39">
                  <c:v>7.5666666666666664</c:v>
                </c:pt>
                <c:pt idx="40">
                  <c:v>7.5666666666666664</c:v>
                </c:pt>
                <c:pt idx="41">
                  <c:v>7.5666666666666664</c:v>
                </c:pt>
                <c:pt idx="42">
                  <c:v>7.5666666666666664</c:v>
                </c:pt>
                <c:pt idx="43">
                  <c:v>7.5666666666666664</c:v>
                </c:pt>
                <c:pt idx="44">
                  <c:v>7.5666666666666664</c:v>
                </c:pt>
                <c:pt idx="45">
                  <c:v>7.5666666666666664</c:v>
                </c:pt>
                <c:pt idx="46">
                  <c:v>7.5666666666666664</c:v>
                </c:pt>
                <c:pt idx="47">
                  <c:v>7.5666666666666664</c:v>
                </c:pt>
                <c:pt idx="48">
                  <c:v>7.5666666666666664</c:v>
                </c:pt>
                <c:pt idx="49">
                  <c:v>7.5666666666666664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B3E9-48C2-B090-BEBAC16EBF12}"/>
            </c:ext>
          </c:extLst>
        </c:ser>
        <c:ser>
          <c:idx val="2"/>
          <c:order val="2"/>
          <c:tx>
            <c:strRef>
              <c:f>'5'!$F$243</c:f>
              <c:strCache>
                <c:ptCount val="1"/>
                <c:pt idx="0">
                  <c:v>UCLC</c:v>
                </c:pt>
              </c:strCache>
            </c:strRef>
          </c:tx>
          <c:spPr>
            <a:ln w="28575" cap="rnd">
              <a:solidFill>
                <a:srgbClr val="FF0000"/>
              </a:solidFill>
              <a:round/>
            </a:ln>
            <a:effectLst/>
          </c:spPr>
          <c:marker>
            <c:symbol val="none"/>
          </c:marker>
          <c:cat>
            <c:numRef>
              <c:f>'5'!$C$244:$C$293</c:f>
              <c:numCache>
                <c:formatCode>General</c:formatCode>
                <c:ptCount val="50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  <c:pt idx="16">
                  <c:v>17</c:v>
                </c:pt>
                <c:pt idx="17">
                  <c:v>18</c:v>
                </c:pt>
                <c:pt idx="18">
                  <c:v>19</c:v>
                </c:pt>
                <c:pt idx="19">
                  <c:v>20</c:v>
                </c:pt>
                <c:pt idx="20">
                  <c:v>21</c:v>
                </c:pt>
                <c:pt idx="21">
                  <c:v>22</c:v>
                </c:pt>
                <c:pt idx="22">
                  <c:v>23</c:v>
                </c:pt>
                <c:pt idx="23">
                  <c:v>24</c:v>
                </c:pt>
                <c:pt idx="24">
                  <c:v>25</c:v>
                </c:pt>
                <c:pt idx="25">
                  <c:v>26</c:v>
                </c:pt>
                <c:pt idx="26">
                  <c:v>27</c:v>
                </c:pt>
                <c:pt idx="27">
                  <c:v>28</c:v>
                </c:pt>
                <c:pt idx="28">
                  <c:v>29</c:v>
                </c:pt>
                <c:pt idx="29">
                  <c:v>30</c:v>
                </c:pt>
                <c:pt idx="30">
                  <c:v>31</c:v>
                </c:pt>
                <c:pt idx="31">
                  <c:v>32</c:v>
                </c:pt>
                <c:pt idx="32">
                  <c:v>33</c:v>
                </c:pt>
                <c:pt idx="33">
                  <c:v>34</c:v>
                </c:pt>
                <c:pt idx="34">
                  <c:v>35</c:v>
                </c:pt>
                <c:pt idx="35">
                  <c:v>36</c:v>
                </c:pt>
                <c:pt idx="36">
                  <c:v>37</c:v>
                </c:pt>
                <c:pt idx="37">
                  <c:v>38</c:v>
                </c:pt>
                <c:pt idx="38">
                  <c:v>39</c:v>
                </c:pt>
                <c:pt idx="39">
                  <c:v>40</c:v>
                </c:pt>
                <c:pt idx="40">
                  <c:v>41</c:v>
                </c:pt>
                <c:pt idx="41">
                  <c:v>42</c:v>
                </c:pt>
                <c:pt idx="42">
                  <c:v>43</c:v>
                </c:pt>
                <c:pt idx="43">
                  <c:v>44</c:v>
                </c:pt>
                <c:pt idx="44">
                  <c:v>45</c:v>
                </c:pt>
                <c:pt idx="45">
                  <c:v>46</c:v>
                </c:pt>
                <c:pt idx="46">
                  <c:v>47</c:v>
                </c:pt>
                <c:pt idx="47">
                  <c:v>48</c:v>
                </c:pt>
                <c:pt idx="48">
                  <c:v>49</c:v>
                </c:pt>
                <c:pt idx="49">
                  <c:v>50</c:v>
                </c:pt>
              </c:numCache>
            </c:numRef>
          </c:cat>
          <c:val>
            <c:numRef>
              <c:f>'5'!$F$244:$F$293</c:f>
              <c:numCache>
                <c:formatCode>0.00</c:formatCode>
                <c:ptCount val="50"/>
                <c:pt idx="0">
                  <c:v>15.818939080977771</c:v>
                </c:pt>
                <c:pt idx="1">
                  <c:v>15.818939080977771</c:v>
                </c:pt>
                <c:pt idx="2">
                  <c:v>15.818939080977771</c:v>
                </c:pt>
                <c:pt idx="3">
                  <c:v>15.818939080977771</c:v>
                </c:pt>
                <c:pt idx="4">
                  <c:v>15.818939080977771</c:v>
                </c:pt>
                <c:pt idx="5">
                  <c:v>15.818939080977771</c:v>
                </c:pt>
                <c:pt idx="6">
                  <c:v>15.818939080977771</c:v>
                </c:pt>
                <c:pt idx="7">
                  <c:v>15.818939080977771</c:v>
                </c:pt>
                <c:pt idx="8">
                  <c:v>15.818939080977771</c:v>
                </c:pt>
                <c:pt idx="9">
                  <c:v>15.818939080977771</c:v>
                </c:pt>
                <c:pt idx="10">
                  <c:v>15.818939080977771</c:v>
                </c:pt>
                <c:pt idx="11">
                  <c:v>15.818939080977771</c:v>
                </c:pt>
                <c:pt idx="12">
                  <c:v>15.818939080977771</c:v>
                </c:pt>
                <c:pt idx="13">
                  <c:v>15.818939080977771</c:v>
                </c:pt>
                <c:pt idx="14">
                  <c:v>15.818939080977771</c:v>
                </c:pt>
                <c:pt idx="15">
                  <c:v>15.818939080977771</c:v>
                </c:pt>
                <c:pt idx="16">
                  <c:v>15.818939080977771</c:v>
                </c:pt>
                <c:pt idx="17">
                  <c:v>15.818939080977771</c:v>
                </c:pt>
                <c:pt idx="18">
                  <c:v>15.818939080977771</c:v>
                </c:pt>
                <c:pt idx="19">
                  <c:v>15.818939080977771</c:v>
                </c:pt>
                <c:pt idx="20">
                  <c:v>15.818939080977771</c:v>
                </c:pt>
                <c:pt idx="21">
                  <c:v>15.818939080977771</c:v>
                </c:pt>
                <c:pt idx="22">
                  <c:v>15.818939080977771</c:v>
                </c:pt>
                <c:pt idx="23">
                  <c:v>15.818939080977771</c:v>
                </c:pt>
                <c:pt idx="24">
                  <c:v>15.818939080977771</c:v>
                </c:pt>
                <c:pt idx="25">
                  <c:v>15.818939080977771</c:v>
                </c:pt>
                <c:pt idx="26">
                  <c:v>15.818939080977771</c:v>
                </c:pt>
                <c:pt idx="27">
                  <c:v>15.818939080977771</c:v>
                </c:pt>
                <c:pt idx="28">
                  <c:v>15.818939080977771</c:v>
                </c:pt>
                <c:pt idx="29">
                  <c:v>15.818939080977771</c:v>
                </c:pt>
                <c:pt idx="30">
                  <c:v>15.818939080977771</c:v>
                </c:pt>
                <c:pt idx="31">
                  <c:v>15.818939080977771</c:v>
                </c:pt>
                <c:pt idx="32">
                  <c:v>15.818939080977771</c:v>
                </c:pt>
                <c:pt idx="33">
                  <c:v>15.818939080977771</c:v>
                </c:pt>
                <c:pt idx="34">
                  <c:v>15.818939080977771</c:v>
                </c:pt>
                <c:pt idx="35">
                  <c:v>15.818939080977771</c:v>
                </c:pt>
                <c:pt idx="36">
                  <c:v>15.818939080977771</c:v>
                </c:pt>
                <c:pt idx="37">
                  <c:v>15.818939080977771</c:v>
                </c:pt>
                <c:pt idx="38">
                  <c:v>15.818939080977771</c:v>
                </c:pt>
                <c:pt idx="39">
                  <c:v>15.818939080977771</c:v>
                </c:pt>
                <c:pt idx="40">
                  <c:v>15.818939080977771</c:v>
                </c:pt>
                <c:pt idx="41">
                  <c:v>15.818939080977771</c:v>
                </c:pt>
                <c:pt idx="42">
                  <c:v>15.818939080977771</c:v>
                </c:pt>
                <c:pt idx="43">
                  <c:v>15.818939080977771</c:v>
                </c:pt>
                <c:pt idx="44">
                  <c:v>15.818939080977771</c:v>
                </c:pt>
                <c:pt idx="45">
                  <c:v>15.818939080977771</c:v>
                </c:pt>
                <c:pt idx="46">
                  <c:v>15.818939080977771</c:v>
                </c:pt>
                <c:pt idx="47">
                  <c:v>15.818939080977771</c:v>
                </c:pt>
                <c:pt idx="48">
                  <c:v>15.818939080977771</c:v>
                </c:pt>
                <c:pt idx="49">
                  <c:v>15.818939080977771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B3E9-48C2-B090-BEBAC16EBF12}"/>
            </c:ext>
          </c:extLst>
        </c:ser>
        <c:ser>
          <c:idx val="3"/>
          <c:order val="3"/>
          <c:tx>
            <c:strRef>
              <c:f>'5'!$G$243</c:f>
              <c:strCache>
                <c:ptCount val="1"/>
                <c:pt idx="0">
                  <c:v>LCLC</c:v>
                </c:pt>
              </c:strCache>
            </c:strRef>
          </c:tx>
          <c:spPr>
            <a:ln w="28575" cap="rnd">
              <a:solidFill>
                <a:srgbClr val="FF0000"/>
              </a:solidFill>
              <a:round/>
            </a:ln>
            <a:effectLst/>
          </c:spPr>
          <c:marker>
            <c:symbol val="none"/>
          </c:marker>
          <c:cat>
            <c:numRef>
              <c:f>'5'!$C$244:$C$293</c:f>
              <c:numCache>
                <c:formatCode>General</c:formatCode>
                <c:ptCount val="50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  <c:pt idx="16">
                  <c:v>17</c:v>
                </c:pt>
                <c:pt idx="17">
                  <c:v>18</c:v>
                </c:pt>
                <c:pt idx="18">
                  <c:v>19</c:v>
                </c:pt>
                <c:pt idx="19">
                  <c:v>20</c:v>
                </c:pt>
                <c:pt idx="20">
                  <c:v>21</c:v>
                </c:pt>
                <c:pt idx="21">
                  <c:v>22</c:v>
                </c:pt>
                <c:pt idx="22">
                  <c:v>23</c:v>
                </c:pt>
                <c:pt idx="23">
                  <c:v>24</c:v>
                </c:pt>
                <c:pt idx="24">
                  <c:v>25</c:v>
                </c:pt>
                <c:pt idx="25">
                  <c:v>26</c:v>
                </c:pt>
                <c:pt idx="26">
                  <c:v>27</c:v>
                </c:pt>
                <c:pt idx="27">
                  <c:v>28</c:v>
                </c:pt>
                <c:pt idx="28">
                  <c:v>29</c:v>
                </c:pt>
                <c:pt idx="29">
                  <c:v>30</c:v>
                </c:pt>
                <c:pt idx="30">
                  <c:v>31</c:v>
                </c:pt>
                <c:pt idx="31">
                  <c:v>32</c:v>
                </c:pt>
                <c:pt idx="32">
                  <c:v>33</c:v>
                </c:pt>
                <c:pt idx="33">
                  <c:v>34</c:v>
                </c:pt>
                <c:pt idx="34">
                  <c:v>35</c:v>
                </c:pt>
                <c:pt idx="35">
                  <c:v>36</c:v>
                </c:pt>
                <c:pt idx="36">
                  <c:v>37</c:v>
                </c:pt>
                <c:pt idx="37">
                  <c:v>38</c:v>
                </c:pt>
                <c:pt idx="38">
                  <c:v>39</c:v>
                </c:pt>
                <c:pt idx="39">
                  <c:v>40</c:v>
                </c:pt>
                <c:pt idx="40">
                  <c:v>41</c:v>
                </c:pt>
                <c:pt idx="41">
                  <c:v>42</c:v>
                </c:pt>
                <c:pt idx="42">
                  <c:v>43</c:v>
                </c:pt>
                <c:pt idx="43">
                  <c:v>44</c:v>
                </c:pt>
                <c:pt idx="44">
                  <c:v>45</c:v>
                </c:pt>
                <c:pt idx="45">
                  <c:v>46</c:v>
                </c:pt>
                <c:pt idx="46">
                  <c:v>47</c:v>
                </c:pt>
                <c:pt idx="47">
                  <c:v>48</c:v>
                </c:pt>
                <c:pt idx="48">
                  <c:v>49</c:v>
                </c:pt>
                <c:pt idx="49">
                  <c:v>50</c:v>
                </c:pt>
              </c:numCache>
            </c:numRef>
          </c:cat>
          <c:val>
            <c:numRef>
              <c:f>'5'!$G$244:$G$293</c:f>
              <c:numCache>
                <c:formatCode>General</c:formatCode>
                <c:ptCount val="50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  <c:pt idx="47">
                  <c:v>0</c:v>
                </c:pt>
                <c:pt idx="48">
                  <c:v>0</c:v>
                </c:pt>
                <c:pt idx="49">
                  <c:v>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3-B3E9-48C2-B090-BEBAC16EBF1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35720448"/>
        <c:axId val="335721984"/>
      </c:lineChart>
      <c:catAx>
        <c:axId val="33572044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35721984"/>
        <c:crosses val="autoZero"/>
        <c:auto val="1"/>
        <c:lblAlgn val="ctr"/>
        <c:lblOffset val="100"/>
        <c:noMultiLvlLbl val="0"/>
      </c:catAx>
      <c:valAx>
        <c:axId val="33572198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3572044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19050" cap="flat" cmpd="sng" algn="ctr">
      <a:solidFill>
        <a:schemeClr val="tx1"/>
      </a:solidFill>
      <a:round/>
    </a:ln>
    <a:effectLst/>
  </c:spPr>
  <c:txPr>
    <a:bodyPr/>
    <a:lstStyle/>
    <a:p>
      <a:pPr>
        <a:defRPr>
          <a:solidFill>
            <a:schemeClr val="tx1"/>
          </a:solidFill>
        </a:defRPr>
      </a:pPr>
      <a:endParaRPr lang="en-US"/>
    </a:p>
  </c:txPr>
  <c:externalData r:id="rId1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r>
              <a:rPr lang="en-US" i="1"/>
              <a:t>Count of Medication Errors</a:t>
            </a:r>
          </a:p>
        </c:rich>
      </c:tx>
      <c:layout>
        <c:manualLayout>
          <c:xMode val="edge"/>
          <c:yMode val="edge"/>
          <c:x val="0.2782360017497813"/>
          <c:y val="4.1666666666666664E-2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'5'!$D$314</c:f>
              <c:strCache>
                <c:ptCount val="1"/>
                <c:pt idx="0">
                  <c:v>Count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squar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cat>
            <c:numRef>
              <c:f>'5'!$C$315:$C$344</c:f>
              <c:numCache>
                <c:formatCode>General</c:formatCode>
                <c:ptCount val="30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  <c:pt idx="16">
                  <c:v>17</c:v>
                </c:pt>
                <c:pt idx="17">
                  <c:v>18</c:v>
                </c:pt>
                <c:pt idx="18">
                  <c:v>19</c:v>
                </c:pt>
                <c:pt idx="19">
                  <c:v>20</c:v>
                </c:pt>
                <c:pt idx="20">
                  <c:v>21</c:v>
                </c:pt>
                <c:pt idx="21">
                  <c:v>22</c:v>
                </c:pt>
                <c:pt idx="22">
                  <c:v>23</c:v>
                </c:pt>
                <c:pt idx="23">
                  <c:v>24</c:v>
                </c:pt>
                <c:pt idx="24">
                  <c:v>25</c:v>
                </c:pt>
                <c:pt idx="25">
                  <c:v>26</c:v>
                </c:pt>
                <c:pt idx="26">
                  <c:v>27</c:v>
                </c:pt>
                <c:pt idx="27">
                  <c:v>28</c:v>
                </c:pt>
                <c:pt idx="28">
                  <c:v>29</c:v>
                </c:pt>
                <c:pt idx="29">
                  <c:v>30</c:v>
                </c:pt>
              </c:numCache>
            </c:numRef>
          </c:cat>
          <c:val>
            <c:numRef>
              <c:f>'5'!$D$315:$D$344</c:f>
              <c:numCache>
                <c:formatCode>General</c:formatCode>
                <c:ptCount val="30"/>
                <c:pt idx="0">
                  <c:v>5</c:v>
                </c:pt>
                <c:pt idx="1">
                  <c:v>1</c:v>
                </c:pt>
                <c:pt idx="2">
                  <c:v>7</c:v>
                </c:pt>
                <c:pt idx="3">
                  <c:v>10</c:v>
                </c:pt>
                <c:pt idx="4">
                  <c:v>9</c:v>
                </c:pt>
                <c:pt idx="5">
                  <c:v>5</c:v>
                </c:pt>
                <c:pt idx="6">
                  <c:v>3</c:v>
                </c:pt>
                <c:pt idx="7">
                  <c:v>2</c:v>
                </c:pt>
                <c:pt idx="8">
                  <c:v>1</c:v>
                </c:pt>
                <c:pt idx="9">
                  <c:v>9</c:v>
                </c:pt>
                <c:pt idx="10">
                  <c:v>2</c:v>
                </c:pt>
                <c:pt idx="11">
                  <c:v>4</c:v>
                </c:pt>
                <c:pt idx="12">
                  <c:v>7</c:v>
                </c:pt>
                <c:pt idx="13">
                  <c:v>10</c:v>
                </c:pt>
                <c:pt idx="14">
                  <c:v>4</c:v>
                </c:pt>
                <c:pt idx="15">
                  <c:v>6</c:v>
                </c:pt>
                <c:pt idx="16">
                  <c:v>5</c:v>
                </c:pt>
                <c:pt idx="17">
                  <c:v>9</c:v>
                </c:pt>
                <c:pt idx="18">
                  <c:v>7</c:v>
                </c:pt>
                <c:pt idx="19">
                  <c:v>6</c:v>
                </c:pt>
                <c:pt idx="20">
                  <c:v>2</c:v>
                </c:pt>
                <c:pt idx="21">
                  <c:v>1</c:v>
                </c:pt>
                <c:pt idx="22">
                  <c:v>6</c:v>
                </c:pt>
                <c:pt idx="23">
                  <c:v>5</c:v>
                </c:pt>
                <c:pt idx="24">
                  <c:v>4</c:v>
                </c:pt>
                <c:pt idx="25">
                  <c:v>3</c:v>
                </c:pt>
                <c:pt idx="26">
                  <c:v>5</c:v>
                </c:pt>
                <c:pt idx="27">
                  <c:v>8</c:v>
                </c:pt>
                <c:pt idx="28">
                  <c:v>9</c:v>
                </c:pt>
                <c:pt idx="29">
                  <c:v>2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1981-4EE3-A6F1-74226AC1A968}"/>
            </c:ext>
          </c:extLst>
        </c:ser>
        <c:ser>
          <c:idx val="1"/>
          <c:order val="1"/>
          <c:tx>
            <c:strRef>
              <c:f>'5'!$E$314</c:f>
              <c:strCache>
                <c:ptCount val="1"/>
                <c:pt idx="0">
                  <c:v>C bar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cat>
            <c:numRef>
              <c:f>'5'!$C$315:$C$344</c:f>
              <c:numCache>
                <c:formatCode>General</c:formatCode>
                <c:ptCount val="30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  <c:pt idx="16">
                  <c:v>17</c:v>
                </c:pt>
                <c:pt idx="17">
                  <c:v>18</c:v>
                </c:pt>
                <c:pt idx="18">
                  <c:v>19</c:v>
                </c:pt>
                <c:pt idx="19">
                  <c:v>20</c:v>
                </c:pt>
                <c:pt idx="20">
                  <c:v>21</c:v>
                </c:pt>
                <c:pt idx="21">
                  <c:v>22</c:v>
                </c:pt>
                <c:pt idx="22">
                  <c:v>23</c:v>
                </c:pt>
                <c:pt idx="23">
                  <c:v>24</c:v>
                </c:pt>
                <c:pt idx="24">
                  <c:v>25</c:v>
                </c:pt>
                <c:pt idx="25">
                  <c:v>26</c:v>
                </c:pt>
                <c:pt idx="26">
                  <c:v>27</c:v>
                </c:pt>
                <c:pt idx="27">
                  <c:v>28</c:v>
                </c:pt>
                <c:pt idx="28">
                  <c:v>29</c:v>
                </c:pt>
                <c:pt idx="29">
                  <c:v>30</c:v>
                </c:pt>
              </c:numCache>
            </c:numRef>
          </c:cat>
          <c:val>
            <c:numRef>
              <c:f>'5'!$E$315:$E$344</c:f>
              <c:numCache>
                <c:formatCode>0.00</c:formatCode>
                <c:ptCount val="30"/>
                <c:pt idx="0">
                  <c:v>5.2333333333333441</c:v>
                </c:pt>
                <c:pt idx="1">
                  <c:v>5.2333333333333441</c:v>
                </c:pt>
                <c:pt idx="2">
                  <c:v>5.2333333333333441</c:v>
                </c:pt>
                <c:pt idx="3">
                  <c:v>5.2333333333333441</c:v>
                </c:pt>
                <c:pt idx="4">
                  <c:v>5.2333333333333441</c:v>
                </c:pt>
                <c:pt idx="5">
                  <c:v>5.2333333333333441</c:v>
                </c:pt>
                <c:pt idx="6">
                  <c:v>5.2333333333333441</c:v>
                </c:pt>
                <c:pt idx="7">
                  <c:v>5.2333333333333441</c:v>
                </c:pt>
                <c:pt idx="8">
                  <c:v>5.2333333333333441</c:v>
                </c:pt>
                <c:pt idx="9">
                  <c:v>5.2333333333333441</c:v>
                </c:pt>
                <c:pt idx="10">
                  <c:v>5.2333333333333441</c:v>
                </c:pt>
                <c:pt idx="11">
                  <c:v>5.2333333333333441</c:v>
                </c:pt>
                <c:pt idx="12">
                  <c:v>5.2333333333333441</c:v>
                </c:pt>
                <c:pt idx="13">
                  <c:v>5.2333333333333441</c:v>
                </c:pt>
                <c:pt idx="14">
                  <c:v>5.2333333333333441</c:v>
                </c:pt>
                <c:pt idx="15">
                  <c:v>5.2333333333333441</c:v>
                </c:pt>
                <c:pt idx="16">
                  <c:v>5.2333333333333441</c:v>
                </c:pt>
                <c:pt idx="17">
                  <c:v>5.2333333333333441</c:v>
                </c:pt>
                <c:pt idx="18">
                  <c:v>5.2333333333333441</c:v>
                </c:pt>
                <c:pt idx="19">
                  <c:v>5.2333333333333441</c:v>
                </c:pt>
                <c:pt idx="20">
                  <c:v>5.2333333333333441</c:v>
                </c:pt>
                <c:pt idx="21">
                  <c:v>5.2333333333333441</c:v>
                </c:pt>
                <c:pt idx="22">
                  <c:v>5.2333333333333441</c:v>
                </c:pt>
                <c:pt idx="23">
                  <c:v>5.2333333333333441</c:v>
                </c:pt>
                <c:pt idx="24">
                  <c:v>5.2333333333333441</c:v>
                </c:pt>
                <c:pt idx="25">
                  <c:v>5.2333333333333441</c:v>
                </c:pt>
                <c:pt idx="26">
                  <c:v>5.2333333333333441</c:v>
                </c:pt>
                <c:pt idx="27">
                  <c:v>5.2333333333333441</c:v>
                </c:pt>
                <c:pt idx="28">
                  <c:v>5.2333333333333441</c:v>
                </c:pt>
                <c:pt idx="29">
                  <c:v>5.2333333333333441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1981-4EE3-A6F1-74226AC1A968}"/>
            </c:ext>
          </c:extLst>
        </c:ser>
        <c:ser>
          <c:idx val="2"/>
          <c:order val="2"/>
          <c:tx>
            <c:strRef>
              <c:f>'5'!$F$314</c:f>
              <c:strCache>
                <c:ptCount val="1"/>
                <c:pt idx="0">
                  <c:v>UCLC</c:v>
                </c:pt>
              </c:strCache>
            </c:strRef>
          </c:tx>
          <c:spPr>
            <a:ln w="28575" cap="rnd">
              <a:solidFill>
                <a:srgbClr val="FF0000"/>
              </a:solidFill>
              <a:round/>
            </a:ln>
            <a:effectLst/>
          </c:spPr>
          <c:marker>
            <c:symbol val="none"/>
          </c:marker>
          <c:cat>
            <c:numRef>
              <c:f>'5'!$C$315:$C$344</c:f>
              <c:numCache>
                <c:formatCode>General</c:formatCode>
                <c:ptCount val="30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  <c:pt idx="16">
                  <c:v>17</c:v>
                </c:pt>
                <c:pt idx="17">
                  <c:v>18</c:v>
                </c:pt>
                <c:pt idx="18">
                  <c:v>19</c:v>
                </c:pt>
                <c:pt idx="19">
                  <c:v>20</c:v>
                </c:pt>
                <c:pt idx="20">
                  <c:v>21</c:v>
                </c:pt>
                <c:pt idx="21">
                  <c:v>22</c:v>
                </c:pt>
                <c:pt idx="22">
                  <c:v>23</c:v>
                </c:pt>
                <c:pt idx="23">
                  <c:v>24</c:v>
                </c:pt>
                <c:pt idx="24">
                  <c:v>25</c:v>
                </c:pt>
                <c:pt idx="25">
                  <c:v>26</c:v>
                </c:pt>
                <c:pt idx="26">
                  <c:v>27</c:v>
                </c:pt>
                <c:pt idx="27">
                  <c:v>28</c:v>
                </c:pt>
                <c:pt idx="28">
                  <c:v>29</c:v>
                </c:pt>
                <c:pt idx="29">
                  <c:v>30</c:v>
                </c:pt>
              </c:numCache>
            </c:numRef>
          </c:cat>
          <c:val>
            <c:numRef>
              <c:f>'5'!$F$315:$F$344</c:f>
              <c:numCache>
                <c:formatCode>0.00</c:formatCode>
                <c:ptCount val="30"/>
                <c:pt idx="0">
                  <c:v>12.09627730804273</c:v>
                </c:pt>
                <c:pt idx="1">
                  <c:v>12.09627730804273</c:v>
                </c:pt>
                <c:pt idx="2">
                  <c:v>12.09627730804273</c:v>
                </c:pt>
                <c:pt idx="3">
                  <c:v>12.09627730804273</c:v>
                </c:pt>
                <c:pt idx="4">
                  <c:v>12.09627730804273</c:v>
                </c:pt>
                <c:pt idx="5">
                  <c:v>12.09627730804273</c:v>
                </c:pt>
                <c:pt idx="6">
                  <c:v>12.09627730804273</c:v>
                </c:pt>
                <c:pt idx="7">
                  <c:v>12.09627730804273</c:v>
                </c:pt>
                <c:pt idx="8">
                  <c:v>12.09627730804273</c:v>
                </c:pt>
                <c:pt idx="9">
                  <c:v>12.09627730804273</c:v>
                </c:pt>
                <c:pt idx="10">
                  <c:v>12.09627730804273</c:v>
                </c:pt>
                <c:pt idx="11">
                  <c:v>12.09627730804273</c:v>
                </c:pt>
                <c:pt idx="12">
                  <c:v>12.09627730804273</c:v>
                </c:pt>
                <c:pt idx="13">
                  <c:v>12.09627730804273</c:v>
                </c:pt>
                <c:pt idx="14">
                  <c:v>12.09627730804273</c:v>
                </c:pt>
                <c:pt idx="15">
                  <c:v>12.09627730804273</c:v>
                </c:pt>
                <c:pt idx="16">
                  <c:v>12.09627730804273</c:v>
                </c:pt>
                <c:pt idx="17">
                  <c:v>12.09627730804273</c:v>
                </c:pt>
                <c:pt idx="18">
                  <c:v>12.09627730804273</c:v>
                </c:pt>
                <c:pt idx="19">
                  <c:v>12.09627730804273</c:v>
                </c:pt>
                <c:pt idx="20">
                  <c:v>12.09627730804273</c:v>
                </c:pt>
                <c:pt idx="21">
                  <c:v>12.09627730804273</c:v>
                </c:pt>
                <c:pt idx="22">
                  <c:v>12.09627730804273</c:v>
                </c:pt>
                <c:pt idx="23">
                  <c:v>12.09627730804273</c:v>
                </c:pt>
                <c:pt idx="24">
                  <c:v>12.09627730804273</c:v>
                </c:pt>
                <c:pt idx="25">
                  <c:v>12.09627730804273</c:v>
                </c:pt>
                <c:pt idx="26">
                  <c:v>12.09627730804273</c:v>
                </c:pt>
                <c:pt idx="27">
                  <c:v>12.09627730804273</c:v>
                </c:pt>
                <c:pt idx="28">
                  <c:v>12.09627730804273</c:v>
                </c:pt>
                <c:pt idx="29">
                  <c:v>12.09627730804273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1981-4EE3-A6F1-74226AC1A968}"/>
            </c:ext>
          </c:extLst>
        </c:ser>
        <c:ser>
          <c:idx val="3"/>
          <c:order val="3"/>
          <c:tx>
            <c:strRef>
              <c:f>'5'!$G$314</c:f>
              <c:strCache>
                <c:ptCount val="1"/>
                <c:pt idx="0">
                  <c:v>LCLC</c:v>
                </c:pt>
              </c:strCache>
            </c:strRef>
          </c:tx>
          <c:spPr>
            <a:ln w="28575" cap="rnd">
              <a:solidFill>
                <a:srgbClr val="FF0000"/>
              </a:solidFill>
              <a:round/>
            </a:ln>
            <a:effectLst/>
          </c:spPr>
          <c:marker>
            <c:symbol val="none"/>
          </c:marker>
          <c:cat>
            <c:numRef>
              <c:f>'5'!$C$315:$C$344</c:f>
              <c:numCache>
                <c:formatCode>General</c:formatCode>
                <c:ptCount val="30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  <c:pt idx="16">
                  <c:v>17</c:v>
                </c:pt>
                <c:pt idx="17">
                  <c:v>18</c:v>
                </c:pt>
                <c:pt idx="18">
                  <c:v>19</c:v>
                </c:pt>
                <c:pt idx="19">
                  <c:v>20</c:v>
                </c:pt>
                <c:pt idx="20">
                  <c:v>21</c:v>
                </c:pt>
                <c:pt idx="21">
                  <c:v>22</c:v>
                </c:pt>
                <c:pt idx="22">
                  <c:v>23</c:v>
                </c:pt>
                <c:pt idx="23">
                  <c:v>24</c:v>
                </c:pt>
                <c:pt idx="24">
                  <c:v>25</c:v>
                </c:pt>
                <c:pt idx="25">
                  <c:v>26</c:v>
                </c:pt>
                <c:pt idx="26">
                  <c:v>27</c:v>
                </c:pt>
                <c:pt idx="27">
                  <c:v>28</c:v>
                </c:pt>
                <c:pt idx="28">
                  <c:v>29</c:v>
                </c:pt>
                <c:pt idx="29">
                  <c:v>30</c:v>
                </c:pt>
              </c:numCache>
            </c:numRef>
          </c:cat>
          <c:val>
            <c:numRef>
              <c:f>'5'!$G$315:$G$344</c:f>
              <c:numCache>
                <c:formatCode>General</c:formatCode>
                <c:ptCount val="30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3-1981-4EE3-A6F1-74226AC1A96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35771136"/>
        <c:axId val="335772672"/>
      </c:lineChart>
      <c:catAx>
        <c:axId val="33577113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35772672"/>
        <c:crosses val="autoZero"/>
        <c:auto val="1"/>
        <c:lblAlgn val="ctr"/>
        <c:lblOffset val="100"/>
        <c:noMultiLvlLbl val="0"/>
      </c:catAx>
      <c:valAx>
        <c:axId val="33577267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3577113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15875" cap="flat" cmpd="sng" algn="ctr">
      <a:solidFill>
        <a:schemeClr val="tx1"/>
      </a:solidFill>
      <a:round/>
    </a:ln>
    <a:effectLst/>
  </c:spPr>
  <c:txPr>
    <a:bodyPr/>
    <a:lstStyle/>
    <a:p>
      <a:pPr>
        <a:defRPr>
          <a:solidFill>
            <a:schemeClr val="tx1"/>
          </a:solidFill>
        </a:defRPr>
      </a:pPr>
      <a:endParaRPr lang="en-US"/>
    </a:p>
  </c:txPr>
  <c:externalData r:id="rId1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r>
              <a:rPr lang="en-US" i="1"/>
              <a:t>Late Deliveries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'5'!$D$365</c:f>
              <c:strCache>
                <c:ptCount val="1"/>
                <c:pt idx="0">
                  <c:v>Late Deliveries per Day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squar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cat>
            <c:numRef>
              <c:f>'5'!$C$366:$C$385</c:f>
              <c:numCache>
                <c:formatCode>General</c:formatCode>
                <c:ptCount val="20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  <c:pt idx="16">
                  <c:v>17</c:v>
                </c:pt>
                <c:pt idx="17">
                  <c:v>18</c:v>
                </c:pt>
                <c:pt idx="18">
                  <c:v>19</c:v>
                </c:pt>
                <c:pt idx="19">
                  <c:v>20</c:v>
                </c:pt>
              </c:numCache>
            </c:numRef>
          </c:cat>
          <c:val>
            <c:numRef>
              <c:f>'5'!$D$366:$D$385</c:f>
              <c:numCache>
                <c:formatCode>General</c:formatCode>
                <c:ptCount val="20"/>
                <c:pt idx="0">
                  <c:v>7</c:v>
                </c:pt>
                <c:pt idx="1">
                  <c:v>12</c:v>
                </c:pt>
                <c:pt idx="2">
                  <c:v>5</c:v>
                </c:pt>
                <c:pt idx="3">
                  <c:v>11</c:v>
                </c:pt>
                <c:pt idx="4">
                  <c:v>6</c:v>
                </c:pt>
                <c:pt idx="5">
                  <c:v>8</c:v>
                </c:pt>
                <c:pt idx="6">
                  <c:v>5</c:v>
                </c:pt>
                <c:pt idx="7">
                  <c:v>3</c:v>
                </c:pt>
                <c:pt idx="8">
                  <c:v>4</c:v>
                </c:pt>
                <c:pt idx="9">
                  <c:v>7</c:v>
                </c:pt>
                <c:pt idx="10">
                  <c:v>3</c:v>
                </c:pt>
                <c:pt idx="11">
                  <c:v>5</c:v>
                </c:pt>
                <c:pt idx="12">
                  <c:v>3</c:v>
                </c:pt>
                <c:pt idx="13">
                  <c:v>13</c:v>
                </c:pt>
                <c:pt idx="14">
                  <c:v>8</c:v>
                </c:pt>
                <c:pt idx="15">
                  <c:v>7</c:v>
                </c:pt>
                <c:pt idx="16">
                  <c:v>4</c:v>
                </c:pt>
                <c:pt idx="17">
                  <c:v>10</c:v>
                </c:pt>
                <c:pt idx="18">
                  <c:v>6</c:v>
                </c:pt>
                <c:pt idx="19">
                  <c:v>9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76CB-4A9E-AD35-818116A3BE15}"/>
            </c:ext>
          </c:extLst>
        </c:ser>
        <c:ser>
          <c:idx val="1"/>
          <c:order val="1"/>
          <c:tx>
            <c:strRef>
              <c:f>'5'!$E$365</c:f>
              <c:strCache>
                <c:ptCount val="1"/>
                <c:pt idx="0">
                  <c:v>C bar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cat>
            <c:numRef>
              <c:f>'5'!$C$366:$C$385</c:f>
              <c:numCache>
                <c:formatCode>General</c:formatCode>
                <c:ptCount val="20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  <c:pt idx="16">
                  <c:v>17</c:v>
                </c:pt>
                <c:pt idx="17">
                  <c:v>18</c:v>
                </c:pt>
                <c:pt idx="18">
                  <c:v>19</c:v>
                </c:pt>
                <c:pt idx="19">
                  <c:v>20</c:v>
                </c:pt>
              </c:numCache>
            </c:numRef>
          </c:cat>
          <c:val>
            <c:numRef>
              <c:f>'5'!$E$366:$E$385</c:f>
              <c:numCache>
                <c:formatCode>0.00</c:formatCode>
                <c:ptCount val="20"/>
                <c:pt idx="0">
                  <c:v>6.8</c:v>
                </c:pt>
                <c:pt idx="1">
                  <c:v>6.8</c:v>
                </c:pt>
                <c:pt idx="2">
                  <c:v>6.8</c:v>
                </c:pt>
                <c:pt idx="3">
                  <c:v>6.8</c:v>
                </c:pt>
                <c:pt idx="4">
                  <c:v>6.8</c:v>
                </c:pt>
                <c:pt idx="5">
                  <c:v>6.8</c:v>
                </c:pt>
                <c:pt idx="6">
                  <c:v>6.8</c:v>
                </c:pt>
                <c:pt idx="7">
                  <c:v>6.8</c:v>
                </c:pt>
                <c:pt idx="8">
                  <c:v>6.8</c:v>
                </c:pt>
                <c:pt idx="9">
                  <c:v>6.8</c:v>
                </c:pt>
                <c:pt idx="10">
                  <c:v>6.8</c:v>
                </c:pt>
                <c:pt idx="11">
                  <c:v>6.8</c:v>
                </c:pt>
                <c:pt idx="12">
                  <c:v>6.8</c:v>
                </c:pt>
                <c:pt idx="13">
                  <c:v>6.8</c:v>
                </c:pt>
                <c:pt idx="14">
                  <c:v>6.8</c:v>
                </c:pt>
                <c:pt idx="15">
                  <c:v>6.8</c:v>
                </c:pt>
                <c:pt idx="16">
                  <c:v>6.8</c:v>
                </c:pt>
                <c:pt idx="17">
                  <c:v>6.8</c:v>
                </c:pt>
                <c:pt idx="18">
                  <c:v>6.8</c:v>
                </c:pt>
                <c:pt idx="19">
                  <c:v>6.8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76CB-4A9E-AD35-818116A3BE15}"/>
            </c:ext>
          </c:extLst>
        </c:ser>
        <c:ser>
          <c:idx val="2"/>
          <c:order val="2"/>
          <c:tx>
            <c:strRef>
              <c:f>'5'!$F$365</c:f>
              <c:strCache>
                <c:ptCount val="1"/>
                <c:pt idx="0">
                  <c:v>UCLC</c:v>
                </c:pt>
              </c:strCache>
            </c:strRef>
          </c:tx>
          <c:spPr>
            <a:ln w="28575" cap="rnd">
              <a:solidFill>
                <a:srgbClr val="FF0000"/>
              </a:solidFill>
              <a:round/>
            </a:ln>
            <a:effectLst/>
          </c:spPr>
          <c:marker>
            <c:symbol val="none"/>
          </c:marker>
          <c:cat>
            <c:numRef>
              <c:f>'5'!$C$366:$C$385</c:f>
              <c:numCache>
                <c:formatCode>General</c:formatCode>
                <c:ptCount val="20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  <c:pt idx="16">
                  <c:v>17</c:v>
                </c:pt>
                <c:pt idx="17">
                  <c:v>18</c:v>
                </c:pt>
                <c:pt idx="18">
                  <c:v>19</c:v>
                </c:pt>
                <c:pt idx="19">
                  <c:v>20</c:v>
                </c:pt>
              </c:numCache>
            </c:numRef>
          </c:cat>
          <c:val>
            <c:numRef>
              <c:f>'5'!$F$366:$F$385</c:f>
              <c:numCache>
                <c:formatCode>0.00</c:formatCode>
                <c:ptCount val="20"/>
                <c:pt idx="0">
                  <c:v>14.623042886243178</c:v>
                </c:pt>
                <c:pt idx="1">
                  <c:v>14.623042886243178</c:v>
                </c:pt>
                <c:pt idx="2">
                  <c:v>14.623042886243178</c:v>
                </c:pt>
                <c:pt idx="3">
                  <c:v>14.623042886243178</c:v>
                </c:pt>
                <c:pt idx="4">
                  <c:v>14.623042886243178</c:v>
                </c:pt>
                <c:pt idx="5">
                  <c:v>14.623042886243178</c:v>
                </c:pt>
                <c:pt idx="6">
                  <c:v>14.623042886243178</c:v>
                </c:pt>
                <c:pt idx="7">
                  <c:v>14.623042886243178</c:v>
                </c:pt>
                <c:pt idx="8">
                  <c:v>14.623042886243178</c:v>
                </c:pt>
                <c:pt idx="9">
                  <c:v>14.623042886243178</c:v>
                </c:pt>
                <c:pt idx="10">
                  <c:v>14.623042886243178</c:v>
                </c:pt>
                <c:pt idx="11">
                  <c:v>14.623042886243178</c:v>
                </c:pt>
                <c:pt idx="12">
                  <c:v>14.623042886243178</c:v>
                </c:pt>
                <c:pt idx="13">
                  <c:v>14.623042886243178</c:v>
                </c:pt>
                <c:pt idx="14">
                  <c:v>14.623042886243178</c:v>
                </c:pt>
                <c:pt idx="15">
                  <c:v>14.623042886243178</c:v>
                </c:pt>
                <c:pt idx="16">
                  <c:v>14.623042886243178</c:v>
                </c:pt>
                <c:pt idx="17">
                  <c:v>14.623042886243178</c:v>
                </c:pt>
                <c:pt idx="18">
                  <c:v>14.623042886243178</c:v>
                </c:pt>
                <c:pt idx="19">
                  <c:v>14.623042886243178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76CB-4A9E-AD35-818116A3BE15}"/>
            </c:ext>
          </c:extLst>
        </c:ser>
        <c:ser>
          <c:idx val="3"/>
          <c:order val="3"/>
          <c:tx>
            <c:strRef>
              <c:f>'5'!$G$365</c:f>
              <c:strCache>
                <c:ptCount val="1"/>
                <c:pt idx="0">
                  <c:v>LCLC</c:v>
                </c:pt>
              </c:strCache>
            </c:strRef>
          </c:tx>
          <c:spPr>
            <a:ln w="28575" cap="rnd">
              <a:solidFill>
                <a:srgbClr val="FF0000"/>
              </a:solidFill>
              <a:round/>
            </a:ln>
            <a:effectLst/>
          </c:spPr>
          <c:marker>
            <c:symbol val="none"/>
          </c:marker>
          <c:cat>
            <c:numRef>
              <c:f>'5'!$C$366:$C$385</c:f>
              <c:numCache>
                <c:formatCode>General</c:formatCode>
                <c:ptCount val="20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  <c:pt idx="16">
                  <c:v>17</c:v>
                </c:pt>
                <c:pt idx="17">
                  <c:v>18</c:v>
                </c:pt>
                <c:pt idx="18">
                  <c:v>19</c:v>
                </c:pt>
                <c:pt idx="19">
                  <c:v>20</c:v>
                </c:pt>
              </c:numCache>
            </c:numRef>
          </c:cat>
          <c:val>
            <c:numRef>
              <c:f>'5'!$G$366:$G$385</c:f>
              <c:numCache>
                <c:formatCode>General</c:formatCode>
                <c:ptCount val="20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3-76CB-4A9E-AD35-818116A3BE1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36153600"/>
        <c:axId val="336155392"/>
      </c:lineChart>
      <c:catAx>
        <c:axId val="33615360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36155392"/>
        <c:crosses val="autoZero"/>
        <c:auto val="1"/>
        <c:lblAlgn val="ctr"/>
        <c:lblOffset val="100"/>
        <c:noMultiLvlLbl val="0"/>
      </c:catAx>
      <c:valAx>
        <c:axId val="33615539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3615360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19050" cap="flat" cmpd="sng" algn="ctr">
      <a:solidFill>
        <a:schemeClr val="tx1"/>
      </a:solidFill>
      <a:round/>
    </a:ln>
    <a:effectLst/>
  </c:spPr>
  <c:txPr>
    <a:bodyPr/>
    <a:lstStyle/>
    <a:p>
      <a:pPr>
        <a:defRPr>
          <a:solidFill>
            <a:schemeClr val="tx1"/>
          </a:solidFill>
        </a:defRPr>
      </a:pPr>
      <a:endParaRPr lang="en-US"/>
    </a:p>
  </c:txPr>
  <c:externalData r:id="rId1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r>
              <a:rPr lang="en-US" i="1"/>
              <a:t>Omega Electronics</a:t>
            </a:r>
            <a:r>
              <a:rPr lang="en-US" i="1" baseline="0"/>
              <a:t> P-Chart</a:t>
            </a:r>
            <a:endParaRPr lang="en-US" i="1"/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'5'!$E$388</c:f>
              <c:strCache>
                <c:ptCount val="1"/>
                <c:pt idx="0">
                  <c:v>p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squar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val>
            <c:numRef>
              <c:f>'5'!$E$389:$E$403</c:f>
              <c:numCache>
                <c:formatCode>General</c:formatCode>
                <c:ptCount val="15"/>
                <c:pt idx="0">
                  <c:v>0.11</c:v>
                </c:pt>
                <c:pt idx="1">
                  <c:v>0.12000000000000002</c:v>
                </c:pt>
                <c:pt idx="2">
                  <c:v>0.1</c:v>
                </c:pt>
                <c:pt idx="3">
                  <c:v>9.0000000000000024E-2</c:v>
                </c:pt>
                <c:pt idx="4">
                  <c:v>0.05</c:v>
                </c:pt>
                <c:pt idx="5">
                  <c:v>7.0000000000000021E-2</c:v>
                </c:pt>
                <c:pt idx="6">
                  <c:v>3.0000000000000002E-2</c:v>
                </c:pt>
                <c:pt idx="7">
                  <c:v>8.0000000000000043E-2</c:v>
                </c:pt>
                <c:pt idx="8">
                  <c:v>4.0000000000000022E-2</c:v>
                </c:pt>
                <c:pt idx="9">
                  <c:v>8.0000000000000043E-2</c:v>
                </c:pt>
                <c:pt idx="10">
                  <c:v>0.05</c:v>
                </c:pt>
                <c:pt idx="11">
                  <c:v>7.0000000000000021E-2</c:v>
                </c:pt>
                <c:pt idx="12">
                  <c:v>6.0000000000000032E-2</c:v>
                </c:pt>
                <c:pt idx="13">
                  <c:v>8.0000000000000043E-2</c:v>
                </c:pt>
                <c:pt idx="14">
                  <c:v>4.0000000000000022E-2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BA8C-4D33-8313-517F84D1F643}"/>
            </c:ext>
          </c:extLst>
        </c:ser>
        <c:ser>
          <c:idx val="1"/>
          <c:order val="1"/>
          <c:tx>
            <c:strRef>
              <c:f>'5'!$F$388</c:f>
              <c:strCache>
                <c:ptCount val="1"/>
                <c:pt idx="0">
                  <c:v>p bar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val>
            <c:numRef>
              <c:f>'5'!$F$389:$F$403</c:f>
              <c:numCache>
                <c:formatCode>0.000</c:formatCode>
                <c:ptCount val="15"/>
                <c:pt idx="0">
                  <c:v>7.1333333333333457E-2</c:v>
                </c:pt>
                <c:pt idx="1">
                  <c:v>7.1333333333333457E-2</c:v>
                </c:pt>
                <c:pt idx="2">
                  <c:v>7.1333333333333457E-2</c:v>
                </c:pt>
                <c:pt idx="3">
                  <c:v>7.1333333333333457E-2</c:v>
                </c:pt>
                <c:pt idx="4">
                  <c:v>7.1333333333333457E-2</c:v>
                </c:pt>
                <c:pt idx="5">
                  <c:v>7.1333333333333457E-2</c:v>
                </c:pt>
                <c:pt idx="6">
                  <c:v>7.1333333333333457E-2</c:v>
                </c:pt>
                <c:pt idx="7">
                  <c:v>7.1333333333333457E-2</c:v>
                </c:pt>
                <c:pt idx="8">
                  <c:v>7.1333333333333457E-2</c:v>
                </c:pt>
                <c:pt idx="9">
                  <c:v>7.1333333333333457E-2</c:v>
                </c:pt>
                <c:pt idx="10">
                  <c:v>7.1333333333333457E-2</c:v>
                </c:pt>
                <c:pt idx="11">
                  <c:v>7.1333333333333457E-2</c:v>
                </c:pt>
                <c:pt idx="12">
                  <c:v>7.1333333333333457E-2</c:v>
                </c:pt>
                <c:pt idx="13">
                  <c:v>7.1333333333333457E-2</c:v>
                </c:pt>
                <c:pt idx="14">
                  <c:v>7.1333333333333457E-2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BA8C-4D33-8313-517F84D1F643}"/>
            </c:ext>
          </c:extLst>
        </c:ser>
        <c:ser>
          <c:idx val="2"/>
          <c:order val="2"/>
          <c:tx>
            <c:strRef>
              <c:f>'5'!$G$388</c:f>
              <c:strCache>
                <c:ptCount val="1"/>
                <c:pt idx="0">
                  <c:v>UCLp</c:v>
                </c:pt>
              </c:strCache>
            </c:strRef>
          </c:tx>
          <c:spPr>
            <a:ln w="28575" cap="rnd">
              <a:solidFill>
                <a:srgbClr val="FF0000"/>
              </a:solidFill>
              <a:round/>
            </a:ln>
            <a:effectLst/>
          </c:spPr>
          <c:marker>
            <c:symbol val="none"/>
          </c:marker>
          <c:val>
            <c:numRef>
              <c:f>'5'!$G$389:$G$403</c:f>
              <c:numCache>
                <c:formatCode>0.000</c:formatCode>
                <c:ptCount val="15"/>
                <c:pt idx="0">
                  <c:v>0.14854758072330695</c:v>
                </c:pt>
                <c:pt idx="1">
                  <c:v>0.14854758072330695</c:v>
                </c:pt>
                <c:pt idx="2">
                  <c:v>0.14854758072330695</c:v>
                </c:pt>
                <c:pt idx="3">
                  <c:v>0.14854758072330695</c:v>
                </c:pt>
                <c:pt idx="4">
                  <c:v>0.14854758072330695</c:v>
                </c:pt>
                <c:pt idx="5">
                  <c:v>0.14854758072330695</c:v>
                </c:pt>
                <c:pt idx="6">
                  <c:v>0.14854758072330695</c:v>
                </c:pt>
                <c:pt idx="7">
                  <c:v>0.14854758072330695</c:v>
                </c:pt>
                <c:pt idx="8">
                  <c:v>0.14854758072330695</c:v>
                </c:pt>
                <c:pt idx="9">
                  <c:v>0.14854758072330695</c:v>
                </c:pt>
                <c:pt idx="10">
                  <c:v>0.14854758072330695</c:v>
                </c:pt>
                <c:pt idx="11">
                  <c:v>0.14854758072330695</c:v>
                </c:pt>
                <c:pt idx="12">
                  <c:v>0.14854758072330695</c:v>
                </c:pt>
                <c:pt idx="13">
                  <c:v>0.14854758072330695</c:v>
                </c:pt>
                <c:pt idx="14">
                  <c:v>0.14854758072330695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BA8C-4D33-8313-517F84D1F643}"/>
            </c:ext>
          </c:extLst>
        </c:ser>
        <c:ser>
          <c:idx val="3"/>
          <c:order val="3"/>
          <c:tx>
            <c:strRef>
              <c:f>'5'!$H$388</c:f>
              <c:strCache>
                <c:ptCount val="1"/>
                <c:pt idx="0">
                  <c:v>LCLp</c:v>
                </c:pt>
              </c:strCache>
            </c:strRef>
          </c:tx>
          <c:spPr>
            <a:ln w="28575" cap="rnd">
              <a:solidFill>
                <a:srgbClr val="FF0000"/>
              </a:solidFill>
              <a:round/>
            </a:ln>
            <a:effectLst/>
          </c:spPr>
          <c:marker>
            <c:symbol val="none"/>
          </c:marker>
          <c:val>
            <c:numRef>
              <c:f>'5'!$H$389:$H$403</c:f>
              <c:numCache>
                <c:formatCode>General</c:formatCode>
                <c:ptCount val="15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3-BA8C-4D33-8313-517F84D1F64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36188160"/>
        <c:axId val="336189696"/>
      </c:lineChart>
      <c:catAx>
        <c:axId val="33618816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36189696"/>
        <c:crosses val="autoZero"/>
        <c:auto val="1"/>
        <c:lblAlgn val="ctr"/>
        <c:lblOffset val="100"/>
        <c:noMultiLvlLbl val="0"/>
      </c:catAx>
      <c:valAx>
        <c:axId val="33618969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3618816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22225" cap="flat" cmpd="sng" algn="ctr">
      <a:solidFill>
        <a:schemeClr val="tx1"/>
      </a:solidFill>
      <a:round/>
    </a:ln>
    <a:effectLst/>
  </c:spPr>
  <c:txPr>
    <a:bodyPr/>
    <a:lstStyle/>
    <a:p>
      <a:pPr>
        <a:defRPr>
          <a:solidFill>
            <a:schemeClr val="tx1"/>
          </a:solidFill>
        </a:defRPr>
      </a:pPr>
      <a:endParaRPr lang="en-US"/>
    </a:p>
  </c:txPr>
  <c:externalData r:id="rId1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r>
              <a:rPr lang="en-US" i="1"/>
              <a:t>C-Section P-Chart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'5'!$F$409</c:f>
              <c:strCache>
                <c:ptCount val="1"/>
                <c:pt idx="0">
                  <c:v>p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squar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val>
            <c:numRef>
              <c:f>'5'!$F$410:$F$433</c:f>
              <c:numCache>
                <c:formatCode>0.000</c:formatCode>
                <c:ptCount val="24"/>
                <c:pt idx="0">
                  <c:v>0.21875000000000025</c:v>
                </c:pt>
                <c:pt idx="1">
                  <c:v>0.18823529411764753</c:v>
                </c:pt>
                <c:pt idx="2">
                  <c:v>0.16666666666666666</c:v>
                </c:pt>
                <c:pt idx="3">
                  <c:v>0.24000000000000021</c:v>
                </c:pt>
                <c:pt idx="4">
                  <c:v>0.10389610389610401</c:v>
                </c:pt>
                <c:pt idx="5">
                  <c:v>0.16666666666666666</c:v>
                </c:pt>
                <c:pt idx="6">
                  <c:v>0.2352941176470589</c:v>
                </c:pt>
                <c:pt idx="7">
                  <c:v>0.17391304347826131</c:v>
                </c:pt>
                <c:pt idx="8">
                  <c:v>0.13513513513513539</c:v>
                </c:pt>
                <c:pt idx="9">
                  <c:v>0.11494252873563222</c:v>
                </c:pt>
                <c:pt idx="10">
                  <c:v>0.1304347826086957</c:v>
                </c:pt>
                <c:pt idx="11">
                  <c:v>0.29629629629629628</c:v>
                </c:pt>
                <c:pt idx="12">
                  <c:v>0.18181818181818218</c:v>
                </c:pt>
                <c:pt idx="13">
                  <c:v>8.0000000000000043E-2</c:v>
                </c:pt>
                <c:pt idx="14">
                  <c:v>0.10937500000000011</c:v>
                </c:pt>
                <c:pt idx="15">
                  <c:v>0.15384615384615424</c:v>
                </c:pt>
                <c:pt idx="16">
                  <c:v>0.18750000000000025</c:v>
                </c:pt>
                <c:pt idx="17">
                  <c:v>0.26315789473684231</c:v>
                </c:pt>
                <c:pt idx="18">
                  <c:v>0.1111111111111111</c:v>
                </c:pt>
                <c:pt idx="19">
                  <c:v>0.2</c:v>
                </c:pt>
                <c:pt idx="20">
                  <c:v>0.10769230769230759</c:v>
                </c:pt>
                <c:pt idx="21">
                  <c:v>0.20370370370370369</c:v>
                </c:pt>
                <c:pt idx="22">
                  <c:v>0.16883116883116894</c:v>
                </c:pt>
                <c:pt idx="23">
                  <c:v>9.6774193548387247E-2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B31B-43AF-895F-6BB6750707B7}"/>
            </c:ext>
          </c:extLst>
        </c:ser>
        <c:ser>
          <c:idx val="1"/>
          <c:order val="1"/>
          <c:tx>
            <c:strRef>
              <c:f>'5'!$G$409</c:f>
              <c:strCache>
                <c:ptCount val="1"/>
                <c:pt idx="0">
                  <c:v>p-bar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val>
            <c:numRef>
              <c:f>'5'!$G$410:$G$433</c:f>
              <c:numCache>
                <c:formatCode>0.000</c:formatCode>
                <c:ptCount val="24"/>
                <c:pt idx="0">
                  <c:v>0.16808501460566747</c:v>
                </c:pt>
                <c:pt idx="1">
                  <c:v>0.16808501460566747</c:v>
                </c:pt>
                <c:pt idx="2">
                  <c:v>0.16808501460566747</c:v>
                </c:pt>
                <c:pt idx="3">
                  <c:v>0.16808501460566747</c:v>
                </c:pt>
                <c:pt idx="4">
                  <c:v>0.16808501460566747</c:v>
                </c:pt>
                <c:pt idx="5">
                  <c:v>0.16808501460566747</c:v>
                </c:pt>
                <c:pt idx="6">
                  <c:v>0.16808501460566747</c:v>
                </c:pt>
                <c:pt idx="7">
                  <c:v>0.16808501460566747</c:v>
                </c:pt>
                <c:pt idx="8">
                  <c:v>0.16808501460566747</c:v>
                </c:pt>
                <c:pt idx="9">
                  <c:v>0.16808501460566747</c:v>
                </c:pt>
                <c:pt idx="10">
                  <c:v>0.16808501460566747</c:v>
                </c:pt>
                <c:pt idx="11">
                  <c:v>0.16808501460566747</c:v>
                </c:pt>
                <c:pt idx="12">
                  <c:v>0.16808501460566747</c:v>
                </c:pt>
                <c:pt idx="13">
                  <c:v>0.16808501460566747</c:v>
                </c:pt>
                <c:pt idx="14">
                  <c:v>0.16808501460566747</c:v>
                </c:pt>
                <c:pt idx="15">
                  <c:v>0.16808501460566747</c:v>
                </c:pt>
                <c:pt idx="16">
                  <c:v>0.16808501460566747</c:v>
                </c:pt>
                <c:pt idx="17">
                  <c:v>0.16808501460566747</c:v>
                </c:pt>
                <c:pt idx="18">
                  <c:v>0.16808501460566747</c:v>
                </c:pt>
                <c:pt idx="19">
                  <c:v>0.16808501460566747</c:v>
                </c:pt>
                <c:pt idx="20">
                  <c:v>0.16808501460566747</c:v>
                </c:pt>
                <c:pt idx="21">
                  <c:v>0.16808501460566747</c:v>
                </c:pt>
                <c:pt idx="22">
                  <c:v>0.16808501460566747</c:v>
                </c:pt>
                <c:pt idx="23">
                  <c:v>0.16808501460566747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B31B-43AF-895F-6BB6750707B7}"/>
            </c:ext>
          </c:extLst>
        </c:ser>
        <c:ser>
          <c:idx val="2"/>
          <c:order val="2"/>
          <c:tx>
            <c:strRef>
              <c:f>'5'!$H$409</c:f>
              <c:strCache>
                <c:ptCount val="1"/>
                <c:pt idx="0">
                  <c:v>UCLp</c:v>
                </c:pt>
              </c:strCache>
            </c:strRef>
          </c:tx>
          <c:spPr>
            <a:ln w="28575" cap="rnd">
              <a:solidFill>
                <a:srgbClr val="FF0000"/>
              </a:solidFill>
              <a:round/>
            </a:ln>
            <a:effectLst/>
          </c:spPr>
          <c:marker>
            <c:symbol val="none"/>
          </c:marker>
          <c:val>
            <c:numRef>
              <c:f>'5'!$H$410:$H$433</c:f>
              <c:numCache>
                <c:formatCode>0.000</c:formatCode>
                <c:ptCount val="24"/>
                <c:pt idx="0">
                  <c:v>0.26725340463170066</c:v>
                </c:pt>
                <c:pt idx="1">
                  <c:v>0.26725340463170066</c:v>
                </c:pt>
                <c:pt idx="2">
                  <c:v>0.26725340463170066</c:v>
                </c:pt>
                <c:pt idx="3">
                  <c:v>0.26725340463170066</c:v>
                </c:pt>
                <c:pt idx="4">
                  <c:v>0.26725340463170066</c:v>
                </c:pt>
                <c:pt idx="5">
                  <c:v>0.26725340463170066</c:v>
                </c:pt>
                <c:pt idx="6">
                  <c:v>0.26725340463170066</c:v>
                </c:pt>
                <c:pt idx="7">
                  <c:v>0.26725340463170066</c:v>
                </c:pt>
                <c:pt idx="8">
                  <c:v>0.26725340463170066</c:v>
                </c:pt>
                <c:pt idx="9">
                  <c:v>0.26725340463170066</c:v>
                </c:pt>
                <c:pt idx="10">
                  <c:v>0.26725340463170066</c:v>
                </c:pt>
                <c:pt idx="11">
                  <c:v>0.26725340463170066</c:v>
                </c:pt>
                <c:pt idx="12">
                  <c:v>0.26725340463170066</c:v>
                </c:pt>
                <c:pt idx="13">
                  <c:v>0.26725340463170066</c:v>
                </c:pt>
                <c:pt idx="14">
                  <c:v>0.26725340463170066</c:v>
                </c:pt>
                <c:pt idx="15">
                  <c:v>0.26725340463170066</c:v>
                </c:pt>
                <c:pt idx="16">
                  <c:v>0.26725340463170066</c:v>
                </c:pt>
                <c:pt idx="17">
                  <c:v>0.26725340463170066</c:v>
                </c:pt>
                <c:pt idx="18">
                  <c:v>0.26725340463170066</c:v>
                </c:pt>
                <c:pt idx="19">
                  <c:v>0.26725340463170066</c:v>
                </c:pt>
                <c:pt idx="20">
                  <c:v>0.26725340463170066</c:v>
                </c:pt>
                <c:pt idx="21">
                  <c:v>0.26725340463170066</c:v>
                </c:pt>
                <c:pt idx="22">
                  <c:v>0.26725340463170066</c:v>
                </c:pt>
                <c:pt idx="23">
                  <c:v>0.26725340463170066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B31B-43AF-895F-6BB6750707B7}"/>
            </c:ext>
          </c:extLst>
        </c:ser>
        <c:ser>
          <c:idx val="3"/>
          <c:order val="3"/>
          <c:tx>
            <c:strRef>
              <c:f>'5'!$I$409</c:f>
              <c:strCache>
                <c:ptCount val="1"/>
                <c:pt idx="0">
                  <c:v>LCLp</c:v>
                </c:pt>
              </c:strCache>
            </c:strRef>
          </c:tx>
          <c:spPr>
            <a:ln w="28575" cap="rnd">
              <a:solidFill>
                <a:srgbClr val="FF0000"/>
              </a:solidFill>
              <a:round/>
            </a:ln>
            <a:effectLst/>
          </c:spPr>
          <c:marker>
            <c:symbol val="none"/>
          </c:marker>
          <c:val>
            <c:numRef>
              <c:f>'5'!$I$410:$I$433</c:f>
              <c:numCache>
                <c:formatCode>0.000</c:formatCode>
                <c:ptCount val="24"/>
                <c:pt idx="0">
                  <c:v>6.8916624579634031E-2</c:v>
                </c:pt>
                <c:pt idx="1">
                  <c:v>6.8916624579634031E-2</c:v>
                </c:pt>
                <c:pt idx="2">
                  <c:v>6.8916624579634031E-2</c:v>
                </c:pt>
                <c:pt idx="3">
                  <c:v>6.8916624579634031E-2</c:v>
                </c:pt>
                <c:pt idx="4">
                  <c:v>6.8916624579634031E-2</c:v>
                </c:pt>
                <c:pt idx="5">
                  <c:v>6.8916624579634031E-2</c:v>
                </c:pt>
                <c:pt idx="6">
                  <c:v>6.8916624579634031E-2</c:v>
                </c:pt>
                <c:pt idx="7">
                  <c:v>6.8916624579634031E-2</c:v>
                </c:pt>
                <c:pt idx="8">
                  <c:v>6.8916624579634031E-2</c:v>
                </c:pt>
                <c:pt idx="9">
                  <c:v>6.8916624579634031E-2</c:v>
                </c:pt>
                <c:pt idx="10">
                  <c:v>6.8916624579634031E-2</c:v>
                </c:pt>
                <c:pt idx="11">
                  <c:v>6.8916624579634031E-2</c:v>
                </c:pt>
                <c:pt idx="12">
                  <c:v>6.8916624579634031E-2</c:v>
                </c:pt>
                <c:pt idx="13">
                  <c:v>6.8916624579634031E-2</c:v>
                </c:pt>
                <c:pt idx="14">
                  <c:v>6.8916624579634031E-2</c:v>
                </c:pt>
                <c:pt idx="15">
                  <c:v>6.8916624579634031E-2</c:v>
                </c:pt>
                <c:pt idx="16">
                  <c:v>6.8916624579634031E-2</c:v>
                </c:pt>
                <c:pt idx="17">
                  <c:v>6.8916624579634031E-2</c:v>
                </c:pt>
                <c:pt idx="18">
                  <c:v>6.8916624579634031E-2</c:v>
                </c:pt>
                <c:pt idx="19">
                  <c:v>6.8916624579634031E-2</c:v>
                </c:pt>
                <c:pt idx="20">
                  <c:v>6.8916624579634031E-2</c:v>
                </c:pt>
                <c:pt idx="21">
                  <c:v>6.8916624579634031E-2</c:v>
                </c:pt>
                <c:pt idx="22">
                  <c:v>6.8916624579634031E-2</c:v>
                </c:pt>
                <c:pt idx="23">
                  <c:v>6.8916624579634031E-2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3-B31B-43AF-895F-6BB6750707B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36093184"/>
        <c:axId val="336094720"/>
      </c:lineChart>
      <c:catAx>
        <c:axId val="33609318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36094720"/>
        <c:crosses val="autoZero"/>
        <c:auto val="1"/>
        <c:lblAlgn val="ctr"/>
        <c:lblOffset val="100"/>
        <c:noMultiLvlLbl val="0"/>
      </c:catAx>
      <c:valAx>
        <c:axId val="33609472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3609318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15875" cap="flat" cmpd="sng" algn="ctr">
      <a:solidFill>
        <a:schemeClr val="tx1"/>
      </a:solidFill>
      <a:round/>
    </a:ln>
    <a:effectLst/>
  </c:spPr>
  <c:txPr>
    <a:bodyPr/>
    <a:lstStyle/>
    <a:p>
      <a:pPr>
        <a:defRPr>
          <a:solidFill>
            <a:schemeClr val="tx1"/>
          </a:solidFill>
        </a:defRPr>
      </a:pPr>
      <a:endParaRPr lang="en-US"/>
    </a:p>
  </c:txPr>
  <c:externalData r:id="rId1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r>
              <a:rPr lang="en-US" i="1"/>
              <a:t>Erie Furniture P-Chart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'5'!$E$436</c:f>
              <c:strCache>
                <c:ptCount val="1"/>
                <c:pt idx="0">
                  <c:v>p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squar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val>
            <c:numRef>
              <c:f>'5'!$E$437:$E$451</c:f>
              <c:numCache>
                <c:formatCode>General</c:formatCode>
                <c:ptCount val="15"/>
                <c:pt idx="0">
                  <c:v>0.1</c:v>
                </c:pt>
                <c:pt idx="1">
                  <c:v>8.0000000000000043E-2</c:v>
                </c:pt>
                <c:pt idx="2">
                  <c:v>7.0000000000000021E-2</c:v>
                </c:pt>
                <c:pt idx="3">
                  <c:v>8.0000000000000043E-2</c:v>
                </c:pt>
                <c:pt idx="4">
                  <c:v>0.05</c:v>
                </c:pt>
                <c:pt idx="5">
                  <c:v>6.0000000000000032E-2</c:v>
                </c:pt>
                <c:pt idx="6">
                  <c:v>9.0000000000000024E-2</c:v>
                </c:pt>
                <c:pt idx="7">
                  <c:v>0.11</c:v>
                </c:pt>
                <c:pt idx="8">
                  <c:v>6.0000000000000032E-2</c:v>
                </c:pt>
                <c:pt idx="9">
                  <c:v>8.0000000000000043E-2</c:v>
                </c:pt>
                <c:pt idx="10">
                  <c:v>4.0000000000000022E-2</c:v>
                </c:pt>
                <c:pt idx="11">
                  <c:v>9.0000000000000024E-2</c:v>
                </c:pt>
                <c:pt idx="12">
                  <c:v>3.0000000000000002E-2</c:v>
                </c:pt>
                <c:pt idx="13">
                  <c:v>0.05</c:v>
                </c:pt>
                <c:pt idx="14">
                  <c:v>8.0000000000000043E-2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9005-44D4-A551-422561A273D7}"/>
            </c:ext>
          </c:extLst>
        </c:ser>
        <c:ser>
          <c:idx val="1"/>
          <c:order val="1"/>
          <c:tx>
            <c:strRef>
              <c:f>'5'!$F$436</c:f>
              <c:strCache>
                <c:ptCount val="1"/>
                <c:pt idx="0">
                  <c:v>p bar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val>
            <c:numRef>
              <c:f>'5'!$F$437:$F$451</c:f>
              <c:numCache>
                <c:formatCode>0.000</c:formatCode>
                <c:ptCount val="15"/>
                <c:pt idx="0">
                  <c:v>7.1333333333333457E-2</c:v>
                </c:pt>
                <c:pt idx="1">
                  <c:v>7.1333333333333457E-2</c:v>
                </c:pt>
                <c:pt idx="2">
                  <c:v>7.1333333333333457E-2</c:v>
                </c:pt>
                <c:pt idx="3">
                  <c:v>7.1333333333333457E-2</c:v>
                </c:pt>
                <c:pt idx="4">
                  <c:v>7.1333333333333457E-2</c:v>
                </c:pt>
                <c:pt idx="5">
                  <c:v>7.1333333333333457E-2</c:v>
                </c:pt>
                <c:pt idx="6">
                  <c:v>7.1333333333333457E-2</c:v>
                </c:pt>
                <c:pt idx="7">
                  <c:v>7.1333333333333457E-2</c:v>
                </c:pt>
                <c:pt idx="8">
                  <c:v>7.1333333333333457E-2</c:v>
                </c:pt>
                <c:pt idx="9">
                  <c:v>7.1333333333333457E-2</c:v>
                </c:pt>
                <c:pt idx="10">
                  <c:v>7.1333333333333457E-2</c:v>
                </c:pt>
                <c:pt idx="11">
                  <c:v>7.1333333333333457E-2</c:v>
                </c:pt>
                <c:pt idx="12">
                  <c:v>7.1333333333333457E-2</c:v>
                </c:pt>
                <c:pt idx="13">
                  <c:v>7.1333333333333457E-2</c:v>
                </c:pt>
                <c:pt idx="14">
                  <c:v>7.1333333333333457E-2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9005-44D4-A551-422561A273D7}"/>
            </c:ext>
          </c:extLst>
        </c:ser>
        <c:ser>
          <c:idx val="2"/>
          <c:order val="2"/>
          <c:tx>
            <c:strRef>
              <c:f>'5'!$G$436</c:f>
              <c:strCache>
                <c:ptCount val="1"/>
                <c:pt idx="0">
                  <c:v>UCLp</c:v>
                </c:pt>
              </c:strCache>
            </c:strRef>
          </c:tx>
          <c:spPr>
            <a:ln w="28575" cap="rnd">
              <a:solidFill>
                <a:srgbClr val="FF0000"/>
              </a:solidFill>
              <a:round/>
            </a:ln>
            <a:effectLst/>
          </c:spPr>
          <c:marker>
            <c:symbol val="none"/>
          </c:marker>
          <c:val>
            <c:numRef>
              <c:f>'5'!$G$437:$G$451</c:f>
              <c:numCache>
                <c:formatCode>0.000</c:formatCode>
                <c:ptCount val="15"/>
                <c:pt idx="0">
                  <c:v>0.14854758072330695</c:v>
                </c:pt>
                <c:pt idx="1">
                  <c:v>0.14854758072330695</c:v>
                </c:pt>
                <c:pt idx="2">
                  <c:v>0.14854758072330695</c:v>
                </c:pt>
                <c:pt idx="3">
                  <c:v>0.14854758072330695</c:v>
                </c:pt>
                <c:pt idx="4">
                  <c:v>0.14854758072330695</c:v>
                </c:pt>
                <c:pt idx="5">
                  <c:v>0.14854758072330695</c:v>
                </c:pt>
                <c:pt idx="6">
                  <c:v>0.14854758072330695</c:v>
                </c:pt>
                <c:pt idx="7">
                  <c:v>0.14854758072330695</c:v>
                </c:pt>
                <c:pt idx="8">
                  <c:v>0.14854758072330695</c:v>
                </c:pt>
                <c:pt idx="9">
                  <c:v>0.14854758072330695</c:v>
                </c:pt>
                <c:pt idx="10">
                  <c:v>0.14854758072330695</c:v>
                </c:pt>
                <c:pt idx="11">
                  <c:v>0.14854758072330695</c:v>
                </c:pt>
                <c:pt idx="12">
                  <c:v>0.14854758072330695</c:v>
                </c:pt>
                <c:pt idx="13">
                  <c:v>0.14854758072330695</c:v>
                </c:pt>
                <c:pt idx="14">
                  <c:v>0.14854758072330695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9005-44D4-A551-422561A273D7}"/>
            </c:ext>
          </c:extLst>
        </c:ser>
        <c:ser>
          <c:idx val="3"/>
          <c:order val="3"/>
          <c:tx>
            <c:strRef>
              <c:f>'5'!$H$436</c:f>
              <c:strCache>
                <c:ptCount val="1"/>
                <c:pt idx="0">
                  <c:v>LCLp</c:v>
                </c:pt>
              </c:strCache>
            </c:strRef>
          </c:tx>
          <c:spPr>
            <a:ln w="28575" cap="rnd">
              <a:solidFill>
                <a:srgbClr val="FF0000"/>
              </a:solidFill>
              <a:round/>
            </a:ln>
            <a:effectLst/>
          </c:spPr>
          <c:marker>
            <c:symbol val="none"/>
          </c:marker>
          <c:val>
            <c:numRef>
              <c:f>'5'!$H$437:$H$451</c:f>
              <c:numCache>
                <c:formatCode>General</c:formatCode>
                <c:ptCount val="15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3-9005-44D4-A551-422561A273D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36207872"/>
        <c:axId val="336209408"/>
      </c:lineChart>
      <c:catAx>
        <c:axId val="33620787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36209408"/>
        <c:crosses val="autoZero"/>
        <c:auto val="1"/>
        <c:lblAlgn val="ctr"/>
        <c:lblOffset val="100"/>
        <c:noMultiLvlLbl val="0"/>
      </c:catAx>
      <c:valAx>
        <c:axId val="33620940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3620787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19050" cap="flat" cmpd="sng" algn="ctr">
      <a:solidFill>
        <a:schemeClr val="tx1"/>
      </a:solidFill>
      <a:round/>
    </a:ln>
    <a:effectLst/>
  </c:spPr>
  <c:txPr>
    <a:bodyPr/>
    <a:lstStyle/>
    <a:p>
      <a:pPr>
        <a:defRPr>
          <a:solidFill>
            <a:schemeClr val="tx1"/>
          </a:solidFill>
        </a:defRPr>
      </a:pPr>
      <a:endParaRPr lang="en-US"/>
    </a:p>
  </c:txPr>
  <c:externalData r:id="rId1">
    <c:autoUpdate val="0"/>
  </c:externalData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r>
              <a:rPr lang="en-US" i="1"/>
              <a:t>Elite Auto Mean Chart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'5'!$I$490</c:f>
              <c:strCache>
                <c:ptCount val="1"/>
                <c:pt idx="0">
                  <c:v>X-Bar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squar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val>
            <c:numRef>
              <c:f>'5'!$I$491:$I$502</c:f>
              <c:numCache>
                <c:formatCode>0.0</c:formatCode>
                <c:ptCount val="12"/>
                <c:pt idx="0">
                  <c:v>89.2</c:v>
                </c:pt>
                <c:pt idx="1">
                  <c:v>91.4</c:v>
                </c:pt>
                <c:pt idx="2">
                  <c:v>89.8</c:v>
                </c:pt>
                <c:pt idx="3">
                  <c:v>85.2</c:v>
                </c:pt>
                <c:pt idx="4">
                  <c:v>87.2</c:v>
                </c:pt>
                <c:pt idx="5">
                  <c:v>92.8</c:v>
                </c:pt>
                <c:pt idx="6">
                  <c:v>89.6</c:v>
                </c:pt>
                <c:pt idx="7">
                  <c:v>86</c:v>
                </c:pt>
                <c:pt idx="8">
                  <c:v>89.2</c:v>
                </c:pt>
                <c:pt idx="9">
                  <c:v>92.4</c:v>
                </c:pt>
                <c:pt idx="10">
                  <c:v>82</c:v>
                </c:pt>
                <c:pt idx="11">
                  <c:v>89.2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E1E3-45DB-9960-0F74C1393B57}"/>
            </c:ext>
          </c:extLst>
        </c:ser>
        <c:ser>
          <c:idx val="1"/>
          <c:order val="1"/>
          <c:tx>
            <c:strRef>
              <c:f>'5'!$J$490</c:f>
              <c:strCache>
                <c:ptCount val="1"/>
                <c:pt idx="0">
                  <c:v>CenterX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val>
            <c:numRef>
              <c:f>'5'!$J$491:$J$502</c:f>
              <c:numCache>
                <c:formatCode>0.0</c:formatCode>
                <c:ptCount val="12"/>
                <c:pt idx="0">
                  <c:v>88.666666666666671</c:v>
                </c:pt>
                <c:pt idx="1">
                  <c:v>88.666666666666671</c:v>
                </c:pt>
                <c:pt idx="2">
                  <c:v>88.666666666666671</c:v>
                </c:pt>
                <c:pt idx="3">
                  <c:v>88.666666666666671</c:v>
                </c:pt>
                <c:pt idx="4">
                  <c:v>88.666666666666671</c:v>
                </c:pt>
                <c:pt idx="5">
                  <c:v>88.666666666666671</c:v>
                </c:pt>
                <c:pt idx="6">
                  <c:v>88.666666666666671</c:v>
                </c:pt>
                <c:pt idx="7">
                  <c:v>88.666666666666671</c:v>
                </c:pt>
                <c:pt idx="8">
                  <c:v>88.666666666666671</c:v>
                </c:pt>
                <c:pt idx="9">
                  <c:v>88.666666666666671</c:v>
                </c:pt>
                <c:pt idx="10">
                  <c:v>88.666666666666671</c:v>
                </c:pt>
                <c:pt idx="11">
                  <c:v>88.666666666666671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E1E3-45DB-9960-0F74C1393B57}"/>
            </c:ext>
          </c:extLst>
        </c:ser>
        <c:ser>
          <c:idx val="2"/>
          <c:order val="2"/>
          <c:tx>
            <c:strRef>
              <c:f>'5'!$K$490</c:f>
              <c:strCache>
                <c:ptCount val="1"/>
                <c:pt idx="0">
                  <c:v>UCLX</c:v>
                </c:pt>
              </c:strCache>
            </c:strRef>
          </c:tx>
          <c:spPr>
            <a:ln w="28575" cap="rnd">
              <a:solidFill>
                <a:srgbClr val="FF0000"/>
              </a:solidFill>
              <a:round/>
            </a:ln>
            <a:effectLst/>
          </c:spPr>
          <c:marker>
            <c:symbol val="none"/>
          </c:marker>
          <c:val>
            <c:numRef>
              <c:f>'5'!$K$491:$K$502</c:f>
              <c:numCache>
                <c:formatCode>0.0</c:formatCode>
                <c:ptCount val="12"/>
                <c:pt idx="0">
                  <c:v>99.100749999999948</c:v>
                </c:pt>
                <c:pt idx="1">
                  <c:v>99.100749999999948</c:v>
                </c:pt>
                <c:pt idx="2">
                  <c:v>99.100749999999948</c:v>
                </c:pt>
                <c:pt idx="3">
                  <c:v>99.100749999999948</c:v>
                </c:pt>
                <c:pt idx="4">
                  <c:v>99.100749999999948</c:v>
                </c:pt>
                <c:pt idx="5">
                  <c:v>99.100749999999948</c:v>
                </c:pt>
                <c:pt idx="6">
                  <c:v>99.100749999999948</c:v>
                </c:pt>
                <c:pt idx="7">
                  <c:v>99.100749999999948</c:v>
                </c:pt>
                <c:pt idx="8">
                  <c:v>99.100749999999948</c:v>
                </c:pt>
                <c:pt idx="9">
                  <c:v>99.100749999999948</c:v>
                </c:pt>
                <c:pt idx="10">
                  <c:v>99.100749999999948</c:v>
                </c:pt>
                <c:pt idx="11">
                  <c:v>99.100749999999948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E1E3-45DB-9960-0F74C1393B57}"/>
            </c:ext>
          </c:extLst>
        </c:ser>
        <c:ser>
          <c:idx val="3"/>
          <c:order val="3"/>
          <c:tx>
            <c:strRef>
              <c:f>'5'!$L$490</c:f>
              <c:strCache>
                <c:ptCount val="1"/>
                <c:pt idx="0">
                  <c:v>LCLX</c:v>
                </c:pt>
              </c:strCache>
            </c:strRef>
          </c:tx>
          <c:spPr>
            <a:ln w="28575" cap="rnd">
              <a:solidFill>
                <a:srgbClr val="FF0000"/>
              </a:solidFill>
              <a:round/>
            </a:ln>
            <a:effectLst/>
          </c:spPr>
          <c:marker>
            <c:symbol val="none"/>
          </c:marker>
          <c:val>
            <c:numRef>
              <c:f>'5'!$L$491:$L$502</c:f>
              <c:numCache>
                <c:formatCode>0.0</c:formatCode>
                <c:ptCount val="12"/>
                <c:pt idx="0">
                  <c:v>78.232583333333338</c:v>
                </c:pt>
                <c:pt idx="1">
                  <c:v>78.232583333333338</c:v>
                </c:pt>
                <c:pt idx="2">
                  <c:v>78.232583333333338</c:v>
                </c:pt>
                <c:pt idx="3">
                  <c:v>78.232583333333338</c:v>
                </c:pt>
                <c:pt idx="4">
                  <c:v>78.232583333333338</c:v>
                </c:pt>
                <c:pt idx="5">
                  <c:v>78.232583333333338</c:v>
                </c:pt>
                <c:pt idx="6">
                  <c:v>78.232583333333338</c:v>
                </c:pt>
                <c:pt idx="7">
                  <c:v>78.232583333333338</c:v>
                </c:pt>
                <c:pt idx="8">
                  <c:v>78.232583333333338</c:v>
                </c:pt>
                <c:pt idx="9">
                  <c:v>78.232583333333338</c:v>
                </c:pt>
                <c:pt idx="10">
                  <c:v>78.232583333333338</c:v>
                </c:pt>
                <c:pt idx="11">
                  <c:v>78.232583333333338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3-E1E3-45DB-9960-0F74C1393B5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36258560"/>
        <c:axId val="336260096"/>
      </c:lineChart>
      <c:catAx>
        <c:axId val="33625856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36260096"/>
        <c:crosses val="autoZero"/>
        <c:auto val="1"/>
        <c:lblAlgn val="ctr"/>
        <c:lblOffset val="100"/>
        <c:noMultiLvlLbl val="0"/>
      </c:catAx>
      <c:valAx>
        <c:axId val="336260096"/>
        <c:scaling>
          <c:orientation val="minMax"/>
          <c:min val="6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3625856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19050" cap="flat" cmpd="sng" algn="ctr">
      <a:solidFill>
        <a:schemeClr val="tx1"/>
      </a:solidFill>
      <a:round/>
    </a:ln>
    <a:effectLst/>
  </c:spPr>
  <c:txPr>
    <a:bodyPr/>
    <a:lstStyle/>
    <a:p>
      <a:pPr>
        <a:defRPr>
          <a:solidFill>
            <a:schemeClr val="tx1"/>
          </a:solidFill>
        </a:defRPr>
      </a:pPr>
      <a:endParaRPr lang="en-US"/>
    </a:p>
  </c:txPr>
  <c:externalData r:id="rId1">
    <c:autoUpdate val="0"/>
  </c:externalData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r>
              <a:rPr lang="en-US" i="1"/>
              <a:t>Elite Auto Range Chart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'5'!$M$490</c:f>
              <c:strCache>
                <c:ptCount val="1"/>
                <c:pt idx="0">
                  <c:v>R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squar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val>
            <c:numRef>
              <c:f>'5'!$M$491:$M$502</c:f>
              <c:numCache>
                <c:formatCode>0.0</c:formatCode>
                <c:ptCount val="12"/>
                <c:pt idx="0">
                  <c:v>16</c:v>
                </c:pt>
                <c:pt idx="1">
                  <c:v>18</c:v>
                </c:pt>
                <c:pt idx="2">
                  <c:v>21</c:v>
                </c:pt>
                <c:pt idx="3">
                  <c:v>34</c:v>
                </c:pt>
                <c:pt idx="4">
                  <c:v>17</c:v>
                </c:pt>
                <c:pt idx="5">
                  <c:v>16</c:v>
                </c:pt>
                <c:pt idx="6">
                  <c:v>18</c:v>
                </c:pt>
                <c:pt idx="7">
                  <c:v>19</c:v>
                </c:pt>
                <c:pt idx="8">
                  <c:v>12</c:v>
                </c:pt>
                <c:pt idx="9">
                  <c:v>10</c:v>
                </c:pt>
                <c:pt idx="10">
                  <c:v>18</c:v>
                </c:pt>
                <c:pt idx="11">
                  <c:v>18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7361-4E54-8C88-E07DE0450A1D}"/>
            </c:ext>
          </c:extLst>
        </c:ser>
        <c:ser>
          <c:idx val="1"/>
          <c:order val="1"/>
          <c:tx>
            <c:strRef>
              <c:f>'5'!$N$490</c:f>
              <c:strCache>
                <c:ptCount val="1"/>
                <c:pt idx="0">
                  <c:v>R-Bar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val>
            <c:numRef>
              <c:f>'5'!$N$491:$N$502</c:f>
              <c:numCache>
                <c:formatCode>0.0</c:formatCode>
                <c:ptCount val="12"/>
                <c:pt idx="0">
                  <c:v>18.083333333333254</c:v>
                </c:pt>
                <c:pt idx="1">
                  <c:v>18.083333333333254</c:v>
                </c:pt>
                <c:pt idx="2">
                  <c:v>18.083333333333254</c:v>
                </c:pt>
                <c:pt idx="3">
                  <c:v>18.083333333333254</c:v>
                </c:pt>
                <c:pt idx="4">
                  <c:v>18.083333333333254</c:v>
                </c:pt>
                <c:pt idx="5">
                  <c:v>18.083333333333254</c:v>
                </c:pt>
                <c:pt idx="6">
                  <c:v>18.083333333333254</c:v>
                </c:pt>
                <c:pt idx="7">
                  <c:v>18.083333333333254</c:v>
                </c:pt>
                <c:pt idx="8">
                  <c:v>18.083333333333254</c:v>
                </c:pt>
                <c:pt idx="9">
                  <c:v>18.083333333333254</c:v>
                </c:pt>
                <c:pt idx="10">
                  <c:v>18.083333333333254</c:v>
                </c:pt>
                <c:pt idx="11">
                  <c:v>18.083333333333254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7361-4E54-8C88-E07DE0450A1D}"/>
            </c:ext>
          </c:extLst>
        </c:ser>
        <c:ser>
          <c:idx val="2"/>
          <c:order val="2"/>
          <c:tx>
            <c:strRef>
              <c:f>'5'!$O$490</c:f>
              <c:strCache>
                <c:ptCount val="1"/>
                <c:pt idx="0">
                  <c:v>UCLR</c:v>
                </c:pt>
              </c:strCache>
            </c:strRef>
          </c:tx>
          <c:spPr>
            <a:ln w="28575" cap="rnd">
              <a:solidFill>
                <a:srgbClr val="FF0000"/>
              </a:solidFill>
              <a:round/>
            </a:ln>
            <a:effectLst/>
          </c:spPr>
          <c:marker>
            <c:symbol val="none"/>
          </c:marker>
          <c:val>
            <c:numRef>
              <c:f>'5'!$O$491:$O$502</c:f>
              <c:numCache>
                <c:formatCode>0.0</c:formatCode>
                <c:ptCount val="12"/>
                <c:pt idx="0">
                  <c:v>38.228166666666645</c:v>
                </c:pt>
                <c:pt idx="1">
                  <c:v>38.228166666666645</c:v>
                </c:pt>
                <c:pt idx="2">
                  <c:v>38.228166666666645</c:v>
                </c:pt>
                <c:pt idx="3">
                  <c:v>38.228166666666645</c:v>
                </c:pt>
                <c:pt idx="4">
                  <c:v>38.228166666666645</c:v>
                </c:pt>
                <c:pt idx="5">
                  <c:v>38.228166666666645</c:v>
                </c:pt>
                <c:pt idx="6">
                  <c:v>38.228166666666645</c:v>
                </c:pt>
                <c:pt idx="7">
                  <c:v>38.228166666666645</c:v>
                </c:pt>
                <c:pt idx="8">
                  <c:v>38.228166666666645</c:v>
                </c:pt>
                <c:pt idx="9">
                  <c:v>38.228166666666645</c:v>
                </c:pt>
                <c:pt idx="10">
                  <c:v>38.228166666666645</c:v>
                </c:pt>
                <c:pt idx="11">
                  <c:v>38.228166666666645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7361-4E54-8C88-E07DE0450A1D}"/>
            </c:ext>
          </c:extLst>
        </c:ser>
        <c:ser>
          <c:idx val="3"/>
          <c:order val="3"/>
          <c:tx>
            <c:strRef>
              <c:f>'5'!$P$490</c:f>
              <c:strCache>
                <c:ptCount val="1"/>
                <c:pt idx="0">
                  <c:v>LCLR</c:v>
                </c:pt>
              </c:strCache>
            </c:strRef>
          </c:tx>
          <c:spPr>
            <a:ln w="28575" cap="rnd">
              <a:solidFill>
                <a:srgbClr val="FF0000"/>
              </a:solidFill>
              <a:round/>
            </a:ln>
            <a:effectLst/>
          </c:spPr>
          <c:marker>
            <c:symbol val="none"/>
          </c:marker>
          <c:val>
            <c:numRef>
              <c:f>'5'!$P$491:$P$502</c:f>
              <c:numCache>
                <c:formatCode>0.00</c:formatCode>
                <c:ptCount val="12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3-7361-4E54-8C88-E07DE0450A1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42067840"/>
        <c:axId val="342086016"/>
      </c:lineChart>
      <c:catAx>
        <c:axId val="34206784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42086016"/>
        <c:crosses val="autoZero"/>
        <c:auto val="1"/>
        <c:lblAlgn val="ctr"/>
        <c:lblOffset val="100"/>
        <c:noMultiLvlLbl val="0"/>
      </c:catAx>
      <c:valAx>
        <c:axId val="34208601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4206784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19050" cap="flat" cmpd="sng" algn="ctr">
      <a:solidFill>
        <a:schemeClr val="tx1"/>
      </a:solidFill>
      <a:round/>
    </a:ln>
    <a:effectLst/>
  </c:spPr>
  <c:txPr>
    <a:bodyPr/>
    <a:lstStyle/>
    <a:p>
      <a:pPr>
        <a:defRPr>
          <a:solidFill>
            <a:schemeClr val="tx1"/>
          </a:solidFill>
        </a:defRPr>
      </a:pPr>
      <a:endParaRPr lang="en-US"/>
    </a:p>
  </c:txPr>
  <c:externalData r:id="rId1">
    <c:autoUpdate val="0"/>
  </c:externalData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r>
              <a:rPr lang="en-US" i="1"/>
              <a:t>Patient Feedback P-Chart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'5'!$F$517</c:f>
              <c:strCache>
                <c:ptCount val="1"/>
                <c:pt idx="0">
                  <c:v>p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squar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val>
            <c:numRef>
              <c:f>'5'!$F$518:$F$532</c:f>
              <c:numCache>
                <c:formatCode>0.00</c:formatCode>
                <c:ptCount val="15"/>
                <c:pt idx="0">
                  <c:v>0.1</c:v>
                </c:pt>
                <c:pt idx="1">
                  <c:v>6.0000000000000032E-2</c:v>
                </c:pt>
                <c:pt idx="2">
                  <c:v>4.0000000000000022E-2</c:v>
                </c:pt>
                <c:pt idx="3">
                  <c:v>0.14000000000000001</c:v>
                </c:pt>
                <c:pt idx="4">
                  <c:v>0.2</c:v>
                </c:pt>
                <c:pt idx="5">
                  <c:v>0.16</c:v>
                </c:pt>
                <c:pt idx="6">
                  <c:v>8.0000000000000043E-2</c:v>
                </c:pt>
                <c:pt idx="7">
                  <c:v>0.18000000000000022</c:v>
                </c:pt>
                <c:pt idx="8">
                  <c:v>2.0000000000000011E-2</c:v>
                </c:pt>
                <c:pt idx="9">
                  <c:v>0.24000000000000021</c:v>
                </c:pt>
                <c:pt idx="10">
                  <c:v>0.12000000000000002</c:v>
                </c:pt>
                <c:pt idx="11">
                  <c:v>6.0000000000000032E-2</c:v>
                </c:pt>
                <c:pt idx="12">
                  <c:v>0.16</c:v>
                </c:pt>
                <c:pt idx="13">
                  <c:v>0.22</c:v>
                </c:pt>
                <c:pt idx="14">
                  <c:v>0.14000000000000001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2728-4BD4-AF08-99AA0EAF2D47}"/>
            </c:ext>
          </c:extLst>
        </c:ser>
        <c:ser>
          <c:idx val="1"/>
          <c:order val="1"/>
          <c:tx>
            <c:strRef>
              <c:f>'5'!$G$517</c:f>
              <c:strCache>
                <c:ptCount val="1"/>
                <c:pt idx="0">
                  <c:v>p bar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val>
            <c:numRef>
              <c:f>'5'!$G$518:$G$532</c:f>
              <c:numCache>
                <c:formatCode>0.00</c:formatCode>
                <c:ptCount val="15"/>
                <c:pt idx="0">
                  <c:v>0.128</c:v>
                </c:pt>
                <c:pt idx="1">
                  <c:v>0.128</c:v>
                </c:pt>
                <c:pt idx="2">
                  <c:v>0.128</c:v>
                </c:pt>
                <c:pt idx="3">
                  <c:v>0.128</c:v>
                </c:pt>
                <c:pt idx="4">
                  <c:v>0.128</c:v>
                </c:pt>
                <c:pt idx="5">
                  <c:v>0.128</c:v>
                </c:pt>
                <c:pt idx="6">
                  <c:v>0.128</c:v>
                </c:pt>
                <c:pt idx="7">
                  <c:v>0.128</c:v>
                </c:pt>
                <c:pt idx="8">
                  <c:v>0.128</c:v>
                </c:pt>
                <c:pt idx="9">
                  <c:v>0.128</c:v>
                </c:pt>
                <c:pt idx="10">
                  <c:v>0.128</c:v>
                </c:pt>
                <c:pt idx="11">
                  <c:v>0.128</c:v>
                </c:pt>
                <c:pt idx="12">
                  <c:v>0.128</c:v>
                </c:pt>
                <c:pt idx="13">
                  <c:v>0.128</c:v>
                </c:pt>
                <c:pt idx="14">
                  <c:v>0.128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2728-4BD4-AF08-99AA0EAF2D47}"/>
            </c:ext>
          </c:extLst>
        </c:ser>
        <c:ser>
          <c:idx val="2"/>
          <c:order val="2"/>
          <c:tx>
            <c:strRef>
              <c:f>'5'!$H$517</c:f>
              <c:strCache>
                <c:ptCount val="1"/>
                <c:pt idx="0">
                  <c:v>UCLp</c:v>
                </c:pt>
              </c:strCache>
            </c:strRef>
          </c:tx>
          <c:spPr>
            <a:ln w="28575" cap="rnd">
              <a:solidFill>
                <a:srgbClr val="FF0000"/>
              </a:solidFill>
              <a:round/>
            </a:ln>
            <a:effectLst/>
          </c:spPr>
          <c:marker>
            <c:symbol val="none"/>
          </c:marker>
          <c:val>
            <c:numRef>
              <c:f>'5'!$H$518:$H$532</c:f>
              <c:numCache>
                <c:formatCode>0.00</c:formatCode>
                <c:ptCount val="15"/>
                <c:pt idx="0">
                  <c:v>0.22822694248554129</c:v>
                </c:pt>
                <c:pt idx="1">
                  <c:v>0.22822694248554129</c:v>
                </c:pt>
                <c:pt idx="2">
                  <c:v>0.22822694248554129</c:v>
                </c:pt>
                <c:pt idx="3">
                  <c:v>0.22822694248554129</c:v>
                </c:pt>
                <c:pt idx="4">
                  <c:v>0.22822694248554129</c:v>
                </c:pt>
                <c:pt idx="5">
                  <c:v>0.22822694248554129</c:v>
                </c:pt>
                <c:pt idx="6">
                  <c:v>0.22822694248554129</c:v>
                </c:pt>
                <c:pt idx="7">
                  <c:v>0.22822694248554129</c:v>
                </c:pt>
                <c:pt idx="8">
                  <c:v>0.22822694248554129</c:v>
                </c:pt>
                <c:pt idx="9">
                  <c:v>0.22822694248554129</c:v>
                </c:pt>
                <c:pt idx="10">
                  <c:v>0.22822694248554129</c:v>
                </c:pt>
                <c:pt idx="11">
                  <c:v>0.22822694248554129</c:v>
                </c:pt>
                <c:pt idx="12">
                  <c:v>0.22822694248554129</c:v>
                </c:pt>
                <c:pt idx="13">
                  <c:v>0.22822694248554129</c:v>
                </c:pt>
                <c:pt idx="14">
                  <c:v>0.22822694248554129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2728-4BD4-AF08-99AA0EAF2D47}"/>
            </c:ext>
          </c:extLst>
        </c:ser>
        <c:ser>
          <c:idx val="3"/>
          <c:order val="3"/>
          <c:tx>
            <c:strRef>
              <c:f>'5'!$I$517</c:f>
              <c:strCache>
                <c:ptCount val="1"/>
                <c:pt idx="0">
                  <c:v>LCLp</c:v>
                </c:pt>
              </c:strCache>
            </c:strRef>
          </c:tx>
          <c:spPr>
            <a:ln w="28575" cap="rnd">
              <a:solidFill>
                <a:srgbClr val="FF0000"/>
              </a:solidFill>
              <a:round/>
            </a:ln>
            <a:effectLst/>
          </c:spPr>
          <c:marker>
            <c:symbol val="none"/>
          </c:marker>
          <c:val>
            <c:numRef>
              <c:f>'5'!$I$518:$I$532</c:f>
              <c:numCache>
                <c:formatCode>0.00</c:formatCode>
                <c:ptCount val="15"/>
                <c:pt idx="0">
                  <c:v>2.7773057514458788E-2</c:v>
                </c:pt>
                <c:pt idx="1">
                  <c:v>2.7773057514458788E-2</c:v>
                </c:pt>
                <c:pt idx="2">
                  <c:v>2.7773057514458788E-2</c:v>
                </c:pt>
                <c:pt idx="3">
                  <c:v>2.7773057514458788E-2</c:v>
                </c:pt>
                <c:pt idx="4">
                  <c:v>2.7773057514458788E-2</c:v>
                </c:pt>
                <c:pt idx="5">
                  <c:v>2.7773057514458788E-2</c:v>
                </c:pt>
                <c:pt idx="6">
                  <c:v>2.7773057514458788E-2</c:v>
                </c:pt>
                <c:pt idx="7">
                  <c:v>2.7773057514458788E-2</c:v>
                </c:pt>
                <c:pt idx="8">
                  <c:v>2.7773057514458788E-2</c:v>
                </c:pt>
                <c:pt idx="9">
                  <c:v>2.7773057514458788E-2</c:v>
                </c:pt>
                <c:pt idx="10">
                  <c:v>2.7773057514458788E-2</c:v>
                </c:pt>
                <c:pt idx="11">
                  <c:v>2.7773057514458788E-2</c:v>
                </c:pt>
                <c:pt idx="12">
                  <c:v>2.7773057514458788E-2</c:v>
                </c:pt>
                <c:pt idx="13">
                  <c:v>2.7773057514458788E-2</c:v>
                </c:pt>
                <c:pt idx="14">
                  <c:v>2.7773057514458788E-2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3-2728-4BD4-AF08-99AA0EAF2D4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42176128"/>
        <c:axId val="342177664"/>
      </c:lineChart>
      <c:catAx>
        <c:axId val="3421761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42177664"/>
        <c:crosses val="autoZero"/>
        <c:auto val="1"/>
        <c:lblAlgn val="ctr"/>
        <c:lblOffset val="100"/>
        <c:noMultiLvlLbl val="0"/>
      </c:catAx>
      <c:valAx>
        <c:axId val="34217766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4217612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19050" cap="flat" cmpd="sng" algn="ctr">
      <a:solidFill>
        <a:schemeClr val="tx1"/>
      </a:solidFill>
      <a:round/>
    </a:ln>
    <a:effectLst/>
  </c:spPr>
  <c:txPr>
    <a:bodyPr/>
    <a:lstStyle/>
    <a:p>
      <a:pPr>
        <a:defRPr>
          <a:solidFill>
            <a:schemeClr val="tx1"/>
          </a:solidFill>
        </a:defRPr>
      </a:pPr>
      <a:endParaRPr lang="en-US"/>
    </a:p>
  </c:txPr>
  <c:externalData r:id="rId1">
    <c:autoUpdate val="0"/>
  </c:externalData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r>
              <a:rPr lang="en-US" i="1"/>
              <a:t>C-Chart Float Glass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'5'!$D$537</c:f>
              <c:strCache>
                <c:ptCount val="1"/>
                <c:pt idx="0">
                  <c:v>Flaws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squar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val>
            <c:numRef>
              <c:f>'5'!$D$538:$D$556</c:f>
              <c:numCache>
                <c:formatCode>General</c:formatCode>
                <c:ptCount val="19"/>
                <c:pt idx="0">
                  <c:v>3</c:v>
                </c:pt>
                <c:pt idx="1">
                  <c:v>11</c:v>
                </c:pt>
                <c:pt idx="2">
                  <c:v>8</c:v>
                </c:pt>
                <c:pt idx="3">
                  <c:v>5</c:v>
                </c:pt>
                <c:pt idx="4">
                  <c:v>10</c:v>
                </c:pt>
                <c:pt idx="5">
                  <c:v>2</c:v>
                </c:pt>
                <c:pt idx="6">
                  <c:v>1</c:v>
                </c:pt>
                <c:pt idx="7">
                  <c:v>0</c:v>
                </c:pt>
                <c:pt idx="8">
                  <c:v>8</c:v>
                </c:pt>
                <c:pt idx="9">
                  <c:v>5</c:v>
                </c:pt>
                <c:pt idx="10">
                  <c:v>4</c:v>
                </c:pt>
                <c:pt idx="11">
                  <c:v>13</c:v>
                </c:pt>
                <c:pt idx="12">
                  <c:v>9</c:v>
                </c:pt>
                <c:pt idx="13">
                  <c:v>7</c:v>
                </c:pt>
                <c:pt idx="14">
                  <c:v>2</c:v>
                </c:pt>
                <c:pt idx="15">
                  <c:v>3</c:v>
                </c:pt>
                <c:pt idx="16">
                  <c:v>14</c:v>
                </c:pt>
                <c:pt idx="17">
                  <c:v>2</c:v>
                </c:pt>
                <c:pt idx="18">
                  <c:v>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CDE0-40FF-9091-52FF99F98A75}"/>
            </c:ext>
          </c:extLst>
        </c:ser>
        <c:ser>
          <c:idx val="1"/>
          <c:order val="1"/>
          <c:tx>
            <c:strRef>
              <c:f>'5'!$E$537</c:f>
              <c:strCache>
                <c:ptCount val="1"/>
                <c:pt idx="0">
                  <c:v>c bar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val>
            <c:numRef>
              <c:f>'5'!$E$538:$E$556</c:f>
              <c:numCache>
                <c:formatCode>0.0</c:formatCode>
                <c:ptCount val="19"/>
                <c:pt idx="0">
                  <c:v>5.6842105263157734</c:v>
                </c:pt>
                <c:pt idx="1">
                  <c:v>5.6842105263157734</c:v>
                </c:pt>
                <c:pt idx="2">
                  <c:v>5.6842105263157734</c:v>
                </c:pt>
                <c:pt idx="3">
                  <c:v>5.6842105263157734</c:v>
                </c:pt>
                <c:pt idx="4">
                  <c:v>5.6842105263157734</c:v>
                </c:pt>
                <c:pt idx="5">
                  <c:v>5.6842105263157734</c:v>
                </c:pt>
                <c:pt idx="6">
                  <c:v>5.6842105263157734</c:v>
                </c:pt>
                <c:pt idx="7">
                  <c:v>5.6842105263157734</c:v>
                </c:pt>
                <c:pt idx="8">
                  <c:v>5.6842105263157734</c:v>
                </c:pt>
                <c:pt idx="9">
                  <c:v>5.6842105263157734</c:v>
                </c:pt>
                <c:pt idx="10">
                  <c:v>5.6842105263157734</c:v>
                </c:pt>
                <c:pt idx="11">
                  <c:v>5.6842105263157734</c:v>
                </c:pt>
                <c:pt idx="12">
                  <c:v>5.6842105263157734</c:v>
                </c:pt>
                <c:pt idx="13">
                  <c:v>5.6842105263157734</c:v>
                </c:pt>
                <c:pt idx="14">
                  <c:v>5.6842105263157734</c:v>
                </c:pt>
                <c:pt idx="15">
                  <c:v>5.6842105263157734</c:v>
                </c:pt>
                <c:pt idx="16">
                  <c:v>5.6842105263157734</c:v>
                </c:pt>
                <c:pt idx="17">
                  <c:v>5.6842105263157734</c:v>
                </c:pt>
                <c:pt idx="18">
                  <c:v>5.6842105263157734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CDE0-40FF-9091-52FF99F98A75}"/>
            </c:ext>
          </c:extLst>
        </c:ser>
        <c:ser>
          <c:idx val="2"/>
          <c:order val="2"/>
          <c:tx>
            <c:strRef>
              <c:f>'5'!$F$537</c:f>
              <c:strCache>
                <c:ptCount val="1"/>
                <c:pt idx="0">
                  <c:v>UCLC</c:v>
                </c:pt>
              </c:strCache>
            </c:strRef>
          </c:tx>
          <c:spPr>
            <a:ln w="28575" cap="rnd">
              <a:solidFill>
                <a:srgbClr val="FF0000"/>
              </a:solidFill>
              <a:round/>
            </a:ln>
            <a:effectLst/>
          </c:spPr>
          <c:marker>
            <c:symbol val="none"/>
          </c:marker>
          <c:val>
            <c:numRef>
              <c:f>'5'!$F$538:$F$556</c:f>
              <c:numCache>
                <c:formatCode>0.0</c:formatCode>
                <c:ptCount val="19"/>
                <c:pt idx="0">
                  <c:v>12.836685254467049</c:v>
                </c:pt>
                <c:pt idx="1">
                  <c:v>12.836685254467049</c:v>
                </c:pt>
                <c:pt idx="2">
                  <c:v>12.836685254467049</c:v>
                </c:pt>
                <c:pt idx="3">
                  <c:v>12.836685254467049</c:v>
                </c:pt>
                <c:pt idx="4">
                  <c:v>12.836685254467049</c:v>
                </c:pt>
                <c:pt idx="5">
                  <c:v>12.836685254467049</c:v>
                </c:pt>
                <c:pt idx="6">
                  <c:v>12.836685254467049</c:v>
                </c:pt>
                <c:pt idx="7">
                  <c:v>12.836685254467049</c:v>
                </c:pt>
                <c:pt idx="8">
                  <c:v>12.836685254467049</c:v>
                </c:pt>
                <c:pt idx="9">
                  <c:v>12.836685254467049</c:v>
                </c:pt>
                <c:pt idx="10">
                  <c:v>12.836685254467049</c:v>
                </c:pt>
                <c:pt idx="11">
                  <c:v>12.836685254467049</c:v>
                </c:pt>
                <c:pt idx="12">
                  <c:v>12.836685254467049</c:v>
                </c:pt>
                <c:pt idx="13">
                  <c:v>12.836685254467049</c:v>
                </c:pt>
                <c:pt idx="14">
                  <c:v>12.836685254467049</c:v>
                </c:pt>
                <c:pt idx="15">
                  <c:v>12.836685254467049</c:v>
                </c:pt>
                <c:pt idx="16">
                  <c:v>12.836685254467049</c:v>
                </c:pt>
                <c:pt idx="17">
                  <c:v>12.836685254467049</c:v>
                </c:pt>
                <c:pt idx="18">
                  <c:v>12.836685254467049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CDE0-40FF-9091-52FF99F98A75}"/>
            </c:ext>
          </c:extLst>
        </c:ser>
        <c:ser>
          <c:idx val="3"/>
          <c:order val="3"/>
          <c:tx>
            <c:strRef>
              <c:f>'5'!$G$537</c:f>
              <c:strCache>
                <c:ptCount val="1"/>
                <c:pt idx="0">
                  <c:v>LCLC</c:v>
                </c:pt>
              </c:strCache>
            </c:strRef>
          </c:tx>
          <c:spPr>
            <a:ln w="28575" cap="rnd">
              <a:solidFill>
                <a:srgbClr val="FF0000"/>
              </a:solidFill>
              <a:round/>
            </a:ln>
            <a:effectLst/>
          </c:spPr>
          <c:marker>
            <c:symbol val="none"/>
          </c:marker>
          <c:val>
            <c:numRef>
              <c:f>'5'!$G$538:$G$556</c:f>
              <c:numCache>
                <c:formatCode>General</c:formatCode>
                <c:ptCount val="19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3-CDE0-40FF-9091-52FF99F98A7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42226816"/>
        <c:axId val="342228352"/>
      </c:lineChart>
      <c:catAx>
        <c:axId val="34222681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42228352"/>
        <c:crosses val="autoZero"/>
        <c:auto val="1"/>
        <c:lblAlgn val="ctr"/>
        <c:lblOffset val="100"/>
        <c:noMultiLvlLbl val="0"/>
      </c:catAx>
      <c:valAx>
        <c:axId val="34222835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4222681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19050" cap="flat" cmpd="sng" algn="ctr">
      <a:solidFill>
        <a:schemeClr val="tx1"/>
      </a:solidFill>
      <a:round/>
    </a:ln>
    <a:effectLst/>
  </c:spPr>
  <c:txPr>
    <a:bodyPr/>
    <a:lstStyle/>
    <a:p>
      <a:pPr>
        <a:defRPr>
          <a:solidFill>
            <a:schemeClr val="tx1"/>
          </a:solidFill>
        </a:defRPr>
      </a:pPr>
      <a:endParaRPr lang="en-US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r>
              <a:rPr lang="en-US" i="1"/>
              <a:t>Accident Rate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strRef>
              <c:f>'5'!$C$85</c:f>
              <c:strCache>
                <c:ptCount val="1"/>
                <c:pt idx="0">
                  <c:v>Accident rate</c:v>
                </c:pt>
              </c:strCache>
            </c:strRef>
          </c:tx>
          <c:spPr>
            <a:ln w="1905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xVal>
            <c:numRef>
              <c:f>'5'!$D$84:$Q$84</c:f>
              <c:numCache>
                <c:formatCode>General</c:formatCode>
                <c:ptCount val="14"/>
                <c:pt idx="0">
                  <c:v>25</c:v>
                </c:pt>
                <c:pt idx="1">
                  <c:v>31</c:v>
                </c:pt>
                <c:pt idx="2">
                  <c:v>23</c:v>
                </c:pt>
                <c:pt idx="3">
                  <c:v>24</c:v>
                </c:pt>
                <c:pt idx="4">
                  <c:v>30</c:v>
                </c:pt>
                <c:pt idx="5">
                  <c:v>33</c:v>
                </c:pt>
                <c:pt idx="6">
                  <c:v>27</c:v>
                </c:pt>
                <c:pt idx="7">
                  <c:v>36</c:v>
                </c:pt>
                <c:pt idx="8">
                  <c:v>57</c:v>
                </c:pt>
                <c:pt idx="9">
                  <c:v>38</c:v>
                </c:pt>
                <c:pt idx="10">
                  <c:v>46</c:v>
                </c:pt>
                <c:pt idx="11">
                  <c:v>54</c:v>
                </c:pt>
                <c:pt idx="12">
                  <c:v>28</c:v>
                </c:pt>
                <c:pt idx="13">
                  <c:v>19</c:v>
                </c:pt>
              </c:numCache>
            </c:numRef>
          </c:xVal>
          <c:yVal>
            <c:numRef>
              <c:f>'5'!$D$85:$Q$85</c:f>
              <c:numCache>
                <c:formatCode>General</c:formatCode>
                <c:ptCount val="14"/>
                <c:pt idx="0">
                  <c:v>6</c:v>
                </c:pt>
                <c:pt idx="1">
                  <c:v>3</c:v>
                </c:pt>
                <c:pt idx="2">
                  <c:v>9</c:v>
                </c:pt>
                <c:pt idx="3">
                  <c:v>8</c:v>
                </c:pt>
                <c:pt idx="4">
                  <c:v>4</c:v>
                </c:pt>
                <c:pt idx="5">
                  <c:v>3</c:v>
                </c:pt>
                <c:pt idx="6">
                  <c:v>5</c:v>
                </c:pt>
                <c:pt idx="7">
                  <c:v>2</c:v>
                </c:pt>
                <c:pt idx="8">
                  <c:v>1</c:v>
                </c:pt>
                <c:pt idx="9">
                  <c:v>2</c:v>
                </c:pt>
                <c:pt idx="10">
                  <c:v>2</c:v>
                </c:pt>
                <c:pt idx="11">
                  <c:v>1</c:v>
                </c:pt>
                <c:pt idx="12">
                  <c:v>5</c:v>
                </c:pt>
                <c:pt idx="13">
                  <c:v>11</c:v>
                </c:pt>
              </c:numCache>
            </c:numRef>
          </c:y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EFA6-4C80-9462-448544A3483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335372288"/>
        <c:axId val="335374592"/>
      </c:scatterChart>
      <c:valAx>
        <c:axId val="335372288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/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>
                    <a:solidFill>
                      <a:schemeClr val="tx1"/>
                    </a:solidFill>
                  </a:rPr>
                  <a:t>Age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35374592"/>
        <c:crosses val="autoZero"/>
        <c:crossBetween val="midCat"/>
      </c:valAx>
      <c:valAx>
        <c:axId val="33537459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/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35372288"/>
        <c:crosses val="autoZero"/>
        <c:crossBetween val="midCat"/>
      </c:valAx>
      <c:spPr>
        <a:noFill/>
        <a:ln>
          <a:solidFill>
            <a:schemeClr val="tx1"/>
          </a:solidFill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/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r>
              <a:rPr lang="en-US" i="1"/>
              <a:t>DNA P-Chart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'5'!$E$560</c:f>
              <c:strCache>
                <c:ptCount val="1"/>
                <c:pt idx="0">
                  <c:v>p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squar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val>
            <c:numRef>
              <c:f>'5'!$E$561:$E$578</c:f>
              <c:numCache>
                <c:formatCode>0.00</c:formatCode>
                <c:ptCount val="18"/>
                <c:pt idx="0">
                  <c:v>8.0000000000000043E-2</c:v>
                </c:pt>
                <c:pt idx="1">
                  <c:v>7.0000000000000021E-2</c:v>
                </c:pt>
                <c:pt idx="2">
                  <c:v>7.0000000000000021E-2</c:v>
                </c:pt>
                <c:pt idx="3">
                  <c:v>0.1</c:v>
                </c:pt>
                <c:pt idx="4">
                  <c:v>6.0000000000000032E-2</c:v>
                </c:pt>
                <c:pt idx="5">
                  <c:v>7.0000000000000021E-2</c:v>
                </c:pt>
                <c:pt idx="6">
                  <c:v>0</c:v>
                </c:pt>
                <c:pt idx="7">
                  <c:v>9.0000000000000024E-2</c:v>
                </c:pt>
                <c:pt idx="8">
                  <c:v>8.0000000000000043E-2</c:v>
                </c:pt>
                <c:pt idx="9">
                  <c:v>2.0000000000000011E-2</c:v>
                </c:pt>
                <c:pt idx="10">
                  <c:v>1.0000000000000005E-2</c:v>
                </c:pt>
                <c:pt idx="11">
                  <c:v>0</c:v>
                </c:pt>
                <c:pt idx="12">
                  <c:v>3.0000000000000002E-2</c:v>
                </c:pt>
                <c:pt idx="13">
                  <c:v>0.11</c:v>
                </c:pt>
                <c:pt idx="14">
                  <c:v>4.0000000000000022E-2</c:v>
                </c:pt>
                <c:pt idx="15">
                  <c:v>0.12000000000000002</c:v>
                </c:pt>
                <c:pt idx="16">
                  <c:v>6.0000000000000032E-2</c:v>
                </c:pt>
                <c:pt idx="17">
                  <c:v>0.13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6C50-450F-A07C-9EFFA6F81CD2}"/>
            </c:ext>
          </c:extLst>
        </c:ser>
        <c:ser>
          <c:idx val="1"/>
          <c:order val="1"/>
          <c:tx>
            <c:strRef>
              <c:f>'5'!$F$560</c:f>
              <c:strCache>
                <c:ptCount val="1"/>
                <c:pt idx="0">
                  <c:v>p bar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val>
            <c:numRef>
              <c:f>'5'!$F$561:$F$578</c:f>
              <c:numCache>
                <c:formatCode>0.00</c:formatCode>
                <c:ptCount val="18"/>
                <c:pt idx="0">
                  <c:v>5.2307692307692423E-2</c:v>
                </c:pt>
                <c:pt idx="1">
                  <c:v>5.2307692307692423E-2</c:v>
                </c:pt>
                <c:pt idx="2">
                  <c:v>5.2307692307692423E-2</c:v>
                </c:pt>
                <c:pt idx="3">
                  <c:v>5.2307692307692423E-2</c:v>
                </c:pt>
                <c:pt idx="4">
                  <c:v>5.2307692307692423E-2</c:v>
                </c:pt>
                <c:pt idx="5">
                  <c:v>5.2307692307692423E-2</c:v>
                </c:pt>
                <c:pt idx="6">
                  <c:v>5.2307692307692423E-2</c:v>
                </c:pt>
                <c:pt idx="7">
                  <c:v>5.2307692307692423E-2</c:v>
                </c:pt>
                <c:pt idx="8">
                  <c:v>5.2307692307692423E-2</c:v>
                </c:pt>
                <c:pt idx="9">
                  <c:v>5.2307692307692423E-2</c:v>
                </c:pt>
                <c:pt idx="10">
                  <c:v>5.2307692307692423E-2</c:v>
                </c:pt>
                <c:pt idx="11">
                  <c:v>5.2307692307692423E-2</c:v>
                </c:pt>
                <c:pt idx="12">
                  <c:v>5.2307692307692423E-2</c:v>
                </c:pt>
                <c:pt idx="13">
                  <c:v>5.2307692307692423E-2</c:v>
                </c:pt>
                <c:pt idx="14">
                  <c:v>5.2307692307692423E-2</c:v>
                </c:pt>
                <c:pt idx="15">
                  <c:v>5.2307692307692423E-2</c:v>
                </c:pt>
                <c:pt idx="16">
                  <c:v>5.2307692307692423E-2</c:v>
                </c:pt>
                <c:pt idx="17">
                  <c:v>5.2307692307692423E-2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6C50-450F-A07C-9EFFA6F81CD2}"/>
            </c:ext>
          </c:extLst>
        </c:ser>
        <c:ser>
          <c:idx val="2"/>
          <c:order val="2"/>
          <c:tx>
            <c:strRef>
              <c:f>'5'!$G$560</c:f>
              <c:strCache>
                <c:ptCount val="1"/>
                <c:pt idx="0">
                  <c:v>UCLp</c:v>
                </c:pt>
              </c:strCache>
            </c:strRef>
          </c:tx>
          <c:spPr>
            <a:ln w="28575" cap="rnd">
              <a:solidFill>
                <a:srgbClr val="FF0000"/>
              </a:solidFill>
              <a:round/>
            </a:ln>
            <a:effectLst/>
          </c:spPr>
          <c:marker>
            <c:symbol val="none"/>
          </c:marker>
          <c:val>
            <c:numRef>
              <c:f>'5'!$G$561:$G$578</c:f>
              <c:numCache>
                <c:formatCode>0.00</c:formatCode>
                <c:ptCount val="18"/>
                <c:pt idx="0">
                  <c:v>0.11910173236354062</c:v>
                </c:pt>
                <c:pt idx="1">
                  <c:v>0.11910173236354062</c:v>
                </c:pt>
                <c:pt idx="2">
                  <c:v>0.11910173236354062</c:v>
                </c:pt>
                <c:pt idx="3">
                  <c:v>0.11910173236354062</c:v>
                </c:pt>
                <c:pt idx="4">
                  <c:v>0.11910173236354062</c:v>
                </c:pt>
                <c:pt idx="5">
                  <c:v>0.11910173236354062</c:v>
                </c:pt>
                <c:pt idx="6">
                  <c:v>0.11910173236354062</c:v>
                </c:pt>
                <c:pt idx="7">
                  <c:v>0.11910173236354062</c:v>
                </c:pt>
                <c:pt idx="8">
                  <c:v>0.11910173236354062</c:v>
                </c:pt>
                <c:pt idx="9">
                  <c:v>0.11910173236354062</c:v>
                </c:pt>
                <c:pt idx="10">
                  <c:v>0.11910173236354062</c:v>
                </c:pt>
                <c:pt idx="11">
                  <c:v>0.11910173236354062</c:v>
                </c:pt>
                <c:pt idx="12">
                  <c:v>0.11910173236354062</c:v>
                </c:pt>
                <c:pt idx="13">
                  <c:v>0.11910173236354062</c:v>
                </c:pt>
                <c:pt idx="14">
                  <c:v>0.11910173236354062</c:v>
                </c:pt>
                <c:pt idx="15">
                  <c:v>0.11910173236354062</c:v>
                </c:pt>
                <c:pt idx="16">
                  <c:v>0.11910173236354062</c:v>
                </c:pt>
                <c:pt idx="17">
                  <c:v>0.11910173236354062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6C50-450F-A07C-9EFFA6F81CD2}"/>
            </c:ext>
          </c:extLst>
        </c:ser>
        <c:ser>
          <c:idx val="3"/>
          <c:order val="3"/>
          <c:tx>
            <c:strRef>
              <c:f>'5'!$H$560</c:f>
              <c:strCache>
                <c:ptCount val="1"/>
                <c:pt idx="0">
                  <c:v>LCLp</c:v>
                </c:pt>
              </c:strCache>
            </c:strRef>
          </c:tx>
          <c:spPr>
            <a:ln w="28575" cap="rnd">
              <a:solidFill>
                <a:srgbClr val="FF0000"/>
              </a:solidFill>
              <a:round/>
            </a:ln>
            <a:effectLst/>
          </c:spPr>
          <c:marker>
            <c:symbol val="none"/>
          </c:marker>
          <c:val>
            <c:numRef>
              <c:f>'5'!$H$561:$H$578</c:f>
              <c:numCache>
                <c:formatCode>0.00</c:formatCode>
                <c:ptCount val="18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3-6C50-450F-A07C-9EFFA6F81CD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35179136"/>
        <c:axId val="335185024"/>
      </c:lineChart>
      <c:catAx>
        <c:axId val="33517913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35185024"/>
        <c:crosses val="autoZero"/>
        <c:auto val="1"/>
        <c:lblAlgn val="ctr"/>
        <c:lblOffset val="100"/>
        <c:noMultiLvlLbl val="0"/>
      </c:catAx>
      <c:valAx>
        <c:axId val="33518502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3517913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19050" cap="flat" cmpd="sng" algn="ctr">
      <a:solidFill>
        <a:schemeClr val="tx1"/>
      </a:solidFill>
      <a:round/>
    </a:ln>
    <a:effectLst/>
  </c:spPr>
  <c:txPr>
    <a:bodyPr/>
    <a:lstStyle/>
    <a:p>
      <a:pPr>
        <a:defRPr>
          <a:solidFill>
            <a:schemeClr val="tx1"/>
          </a:solidFill>
        </a:defRPr>
      </a:pPr>
      <a:endParaRPr lang="en-US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ln>
                  <a:solidFill>
                    <a:schemeClr val="tx1"/>
                  </a:solidFill>
                </a:ln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b="0" i="1"/>
              <a:t>Control Chart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'5'!$D$105</c:f>
              <c:strCache>
                <c:ptCount val="1"/>
                <c:pt idx="0">
                  <c:v>X-bar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diamond"/>
            <c:size val="7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cat>
            <c:numRef>
              <c:f>'5'!$C$106:$C$115</c:f>
              <c:numCache>
                <c:formatCode>General</c:formatCode>
                <c:ptCount val="10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</c:numCache>
            </c:numRef>
          </c:cat>
          <c:val>
            <c:numRef>
              <c:f>'5'!$D$106:$D$115</c:f>
              <c:numCache>
                <c:formatCode>General</c:formatCode>
                <c:ptCount val="10"/>
                <c:pt idx="0">
                  <c:v>50.3</c:v>
                </c:pt>
                <c:pt idx="1">
                  <c:v>49.9</c:v>
                </c:pt>
                <c:pt idx="2">
                  <c:v>50.2</c:v>
                </c:pt>
                <c:pt idx="3">
                  <c:v>49.7</c:v>
                </c:pt>
                <c:pt idx="4">
                  <c:v>51</c:v>
                </c:pt>
                <c:pt idx="5">
                  <c:v>49.5</c:v>
                </c:pt>
                <c:pt idx="6">
                  <c:v>49.8</c:v>
                </c:pt>
                <c:pt idx="7">
                  <c:v>50.3</c:v>
                </c:pt>
                <c:pt idx="8">
                  <c:v>50.6</c:v>
                </c:pt>
                <c:pt idx="9">
                  <c:v>49.8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B827-4C70-A97A-C575B33B4E4D}"/>
            </c:ext>
          </c:extLst>
        </c:ser>
        <c:ser>
          <c:idx val="1"/>
          <c:order val="1"/>
          <c:tx>
            <c:strRef>
              <c:f>'5'!$E$105</c:f>
              <c:strCache>
                <c:ptCount val="1"/>
                <c:pt idx="0">
                  <c:v>Center</c:v>
                </c:pt>
              </c:strCache>
            </c:strRef>
          </c:tx>
          <c:spPr>
            <a:ln w="28575" cap="rnd">
              <a:solidFill>
                <a:schemeClr val="tx1"/>
              </a:solidFill>
              <a:round/>
            </a:ln>
            <a:effectLst/>
          </c:spPr>
          <c:marker>
            <c:symbol val="none"/>
          </c:marker>
          <c:cat>
            <c:numRef>
              <c:f>'5'!$C$106:$C$115</c:f>
              <c:numCache>
                <c:formatCode>General</c:formatCode>
                <c:ptCount val="10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</c:numCache>
            </c:numRef>
          </c:cat>
          <c:val>
            <c:numRef>
              <c:f>'5'!$E$106:$E$115</c:f>
              <c:numCache>
                <c:formatCode>General</c:formatCode>
                <c:ptCount val="10"/>
                <c:pt idx="0">
                  <c:v>50</c:v>
                </c:pt>
                <c:pt idx="1">
                  <c:v>50</c:v>
                </c:pt>
                <c:pt idx="2">
                  <c:v>50</c:v>
                </c:pt>
                <c:pt idx="3">
                  <c:v>50</c:v>
                </c:pt>
                <c:pt idx="4">
                  <c:v>50</c:v>
                </c:pt>
                <c:pt idx="5">
                  <c:v>50</c:v>
                </c:pt>
                <c:pt idx="6">
                  <c:v>50</c:v>
                </c:pt>
                <c:pt idx="7">
                  <c:v>50</c:v>
                </c:pt>
                <c:pt idx="8">
                  <c:v>50</c:v>
                </c:pt>
                <c:pt idx="9">
                  <c:v>50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B827-4C70-A97A-C575B33B4E4D}"/>
            </c:ext>
          </c:extLst>
        </c:ser>
        <c:ser>
          <c:idx val="2"/>
          <c:order val="2"/>
          <c:tx>
            <c:strRef>
              <c:f>'5'!$F$105</c:f>
              <c:strCache>
                <c:ptCount val="1"/>
                <c:pt idx="0">
                  <c:v>UCL</c:v>
                </c:pt>
              </c:strCache>
            </c:strRef>
          </c:tx>
          <c:spPr>
            <a:ln w="28575" cap="rnd">
              <a:solidFill>
                <a:srgbClr val="FF0000"/>
              </a:solidFill>
              <a:round/>
            </a:ln>
            <a:effectLst/>
          </c:spPr>
          <c:marker>
            <c:symbol val="none"/>
          </c:marker>
          <c:cat>
            <c:numRef>
              <c:f>'5'!$C$106:$C$115</c:f>
              <c:numCache>
                <c:formatCode>General</c:formatCode>
                <c:ptCount val="10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</c:numCache>
            </c:numRef>
          </c:cat>
          <c:val>
            <c:numRef>
              <c:f>'5'!$F$106:$F$115</c:f>
              <c:numCache>
                <c:formatCode>General</c:formatCode>
                <c:ptCount val="10"/>
                <c:pt idx="0">
                  <c:v>50.6</c:v>
                </c:pt>
                <c:pt idx="1">
                  <c:v>50.6</c:v>
                </c:pt>
                <c:pt idx="2">
                  <c:v>50.6</c:v>
                </c:pt>
                <c:pt idx="3">
                  <c:v>50.6</c:v>
                </c:pt>
                <c:pt idx="4">
                  <c:v>50.6</c:v>
                </c:pt>
                <c:pt idx="5">
                  <c:v>50.6</c:v>
                </c:pt>
                <c:pt idx="6">
                  <c:v>50.6</c:v>
                </c:pt>
                <c:pt idx="7">
                  <c:v>50.6</c:v>
                </c:pt>
                <c:pt idx="8">
                  <c:v>50.6</c:v>
                </c:pt>
                <c:pt idx="9">
                  <c:v>50.6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B827-4C70-A97A-C575B33B4E4D}"/>
            </c:ext>
          </c:extLst>
        </c:ser>
        <c:ser>
          <c:idx val="3"/>
          <c:order val="3"/>
          <c:tx>
            <c:strRef>
              <c:f>'5'!$G$105</c:f>
              <c:strCache>
                <c:ptCount val="1"/>
                <c:pt idx="0">
                  <c:v>LCL</c:v>
                </c:pt>
              </c:strCache>
            </c:strRef>
          </c:tx>
          <c:spPr>
            <a:ln w="28575" cap="rnd">
              <a:solidFill>
                <a:srgbClr val="FF0000"/>
              </a:solidFill>
              <a:round/>
            </a:ln>
            <a:effectLst/>
          </c:spPr>
          <c:marker>
            <c:symbol val="none"/>
          </c:marker>
          <c:cat>
            <c:numRef>
              <c:f>'5'!$C$106:$C$115</c:f>
              <c:numCache>
                <c:formatCode>General</c:formatCode>
                <c:ptCount val="10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</c:numCache>
            </c:numRef>
          </c:cat>
          <c:val>
            <c:numRef>
              <c:f>'5'!$G$106:$G$115</c:f>
              <c:numCache>
                <c:formatCode>General</c:formatCode>
                <c:ptCount val="10"/>
                <c:pt idx="0">
                  <c:v>49.4</c:v>
                </c:pt>
                <c:pt idx="1">
                  <c:v>49.4</c:v>
                </c:pt>
                <c:pt idx="2">
                  <c:v>49.4</c:v>
                </c:pt>
                <c:pt idx="3">
                  <c:v>49.4</c:v>
                </c:pt>
                <c:pt idx="4">
                  <c:v>49.4</c:v>
                </c:pt>
                <c:pt idx="5">
                  <c:v>49.4</c:v>
                </c:pt>
                <c:pt idx="6">
                  <c:v>49.4</c:v>
                </c:pt>
                <c:pt idx="7">
                  <c:v>49.4</c:v>
                </c:pt>
                <c:pt idx="8">
                  <c:v>49.4</c:v>
                </c:pt>
                <c:pt idx="9">
                  <c:v>49.4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3-B827-4C70-A97A-C575B33B4E4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57352064"/>
        <c:axId val="257353600"/>
      </c:lineChart>
      <c:catAx>
        <c:axId val="25735206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ln>
                  <a:solidFill>
                    <a:schemeClr val="tx1"/>
                  </a:solidFill>
                </a:ln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57353600"/>
        <c:crosses val="autoZero"/>
        <c:auto val="1"/>
        <c:lblAlgn val="ctr"/>
        <c:lblOffset val="100"/>
        <c:noMultiLvlLbl val="0"/>
      </c:catAx>
      <c:valAx>
        <c:axId val="25735360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/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ln>
                  <a:solidFill>
                    <a:schemeClr val="tx1"/>
                  </a:solidFill>
                </a:ln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573520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ln>
                <a:solidFill>
                  <a:schemeClr val="tx1"/>
                </a:solidFill>
              </a:ln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/>
      </a:solidFill>
      <a:round/>
    </a:ln>
    <a:effectLst/>
  </c:spPr>
  <c:txPr>
    <a:bodyPr/>
    <a:lstStyle/>
    <a:p>
      <a:pPr>
        <a:defRPr>
          <a:ln>
            <a:solidFill>
              <a:schemeClr val="tx1"/>
            </a:solidFill>
          </a:ln>
        </a:defRPr>
      </a:pPr>
      <a:endParaRPr lang="en-US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r>
              <a:rPr lang="en-US" i="1">
                <a:solidFill>
                  <a:schemeClr val="tx1"/>
                </a:solidFill>
              </a:rPr>
              <a:t>Mean Chart for Fulfillment Time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'5'!$M$121</c:f>
              <c:strCache>
                <c:ptCount val="1"/>
                <c:pt idx="0">
                  <c:v>X-Bar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7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val>
            <c:numRef>
              <c:f>'5'!$M$122:$M$141</c:f>
              <c:numCache>
                <c:formatCode>0.00</c:formatCode>
                <c:ptCount val="20"/>
                <c:pt idx="0">
                  <c:v>1.4833333333333334</c:v>
                </c:pt>
                <c:pt idx="1">
                  <c:v>1.8</c:v>
                </c:pt>
                <c:pt idx="2">
                  <c:v>1.9166666666666667</c:v>
                </c:pt>
                <c:pt idx="3">
                  <c:v>2.6166666666666667</c:v>
                </c:pt>
                <c:pt idx="4">
                  <c:v>1.8333333333333333</c:v>
                </c:pt>
                <c:pt idx="5">
                  <c:v>1.6833333333333333</c:v>
                </c:pt>
                <c:pt idx="6">
                  <c:v>2.2000000000000002</c:v>
                </c:pt>
                <c:pt idx="7">
                  <c:v>1.6833333333333333</c:v>
                </c:pt>
                <c:pt idx="8">
                  <c:v>2.2666666666666666</c:v>
                </c:pt>
                <c:pt idx="9">
                  <c:v>1.5833333333333333</c:v>
                </c:pt>
                <c:pt idx="10">
                  <c:v>2.0166666666666631</c:v>
                </c:pt>
                <c:pt idx="11">
                  <c:v>2.3166666666666624</c:v>
                </c:pt>
                <c:pt idx="12">
                  <c:v>1.7833333333333334</c:v>
                </c:pt>
                <c:pt idx="13">
                  <c:v>1.7833333333333332</c:v>
                </c:pt>
                <c:pt idx="14">
                  <c:v>2.0666666666666669</c:v>
                </c:pt>
                <c:pt idx="15">
                  <c:v>1.9333333333333333</c:v>
                </c:pt>
                <c:pt idx="16">
                  <c:v>1.9500000000000017</c:v>
                </c:pt>
                <c:pt idx="17">
                  <c:v>1.7333333333333334</c:v>
                </c:pt>
                <c:pt idx="18">
                  <c:v>2.2666666666666666</c:v>
                </c:pt>
                <c:pt idx="19">
                  <c:v>1.6500000000000001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6C07-49AC-ABBA-568016937884}"/>
            </c:ext>
          </c:extLst>
        </c:ser>
        <c:ser>
          <c:idx val="1"/>
          <c:order val="1"/>
          <c:tx>
            <c:strRef>
              <c:f>'5'!$N$121</c:f>
              <c:strCache>
                <c:ptCount val="1"/>
                <c:pt idx="0">
                  <c:v>CenterX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val>
            <c:numRef>
              <c:f>'5'!$N$122:$N$141</c:f>
              <c:numCache>
                <c:formatCode>0.00</c:formatCode>
                <c:ptCount val="20"/>
                <c:pt idx="0">
                  <c:v>1.9283333333333341</c:v>
                </c:pt>
                <c:pt idx="1">
                  <c:v>1.9283333333333341</c:v>
                </c:pt>
                <c:pt idx="2">
                  <c:v>1.9283333333333341</c:v>
                </c:pt>
                <c:pt idx="3">
                  <c:v>1.9283333333333341</c:v>
                </c:pt>
                <c:pt idx="4">
                  <c:v>1.9283333333333341</c:v>
                </c:pt>
                <c:pt idx="5">
                  <c:v>1.9283333333333341</c:v>
                </c:pt>
                <c:pt idx="6">
                  <c:v>1.9283333333333341</c:v>
                </c:pt>
                <c:pt idx="7">
                  <c:v>1.9283333333333341</c:v>
                </c:pt>
                <c:pt idx="8">
                  <c:v>1.9283333333333341</c:v>
                </c:pt>
                <c:pt idx="9">
                  <c:v>1.9283333333333341</c:v>
                </c:pt>
                <c:pt idx="10">
                  <c:v>1.9283333333333341</c:v>
                </c:pt>
                <c:pt idx="11">
                  <c:v>1.9283333333333341</c:v>
                </c:pt>
                <c:pt idx="12">
                  <c:v>1.9283333333333341</c:v>
                </c:pt>
                <c:pt idx="13">
                  <c:v>1.9283333333333341</c:v>
                </c:pt>
                <c:pt idx="14">
                  <c:v>1.9283333333333341</c:v>
                </c:pt>
                <c:pt idx="15">
                  <c:v>1.9283333333333341</c:v>
                </c:pt>
                <c:pt idx="16">
                  <c:v>1.9283333333333341</c:v>
                </c:pt>
                <c:pt idx="17">
                  <c:v>1.9283333333333341</c:v>
                </c:pt>
                <c:pt idx="18">
                  <c:v>1.9283333333333341</c:v>
                </c:pt>
                <c:pt idx="19">
                  <c:v>1.9283333333333341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6C07-49AC-ABBA-568016937884}"/>
            </c:ext>
          </c:extLst>
        </c:ser>
        <c:ser>
          <c:idx val="2"/>
          <c:order val="2"/>
          <c:tx>
            <c:strRef>
              <c:f>'5'!$O$121</c:f>
              <c:strCache>
                <c:ptCount val="1"/>
                <c:pt idx="0">
                  <c:v>UCLX</c:v>
                </c:pt>
              </c:strCache>
            </c:strRef>
          </c:tx>
          <c:spPr>
            <a:ln w="28575" cap="rnd">
              <a:solidFill>
                <a:srgbClr val="FF0000"/>
              </a:solidFill>
              <a:round/>
            </a:ln>
            <a:effectLst/>
          </c:spPr>
          <c:marker>
            <c:symbol val="none"/>
          </c:marker>
          <c:val>
            <c:numRef>
              <c:f>'5'!$O$122:$O$141</c:f>
              <c:numCache>
                <c:formatCode>0.00</c:formatCode>
                <c:ptCount val="20"/>
                <c:pt idx="0">
                  <c:v>2.838788333333329</c:v>
                </c:pt>
                <c:pt idx="1">
                  <c:v>2.838788333333329</c:v>
                </c:pt>
                <c:pt idx="2">
                  <c:v>2.838788333333329</c:v>
                </c:pt>
                <c:pt idx="3">
                  <c:v>2.838788333333329</c:v>
                </c:pt>
                <c:pt idx="4">
                  <c:v>2.838788333333329</c:v>
                </c:pt>
                <c:pt idx="5">
                  <c:v>2.838788333333329</c:v>
                </c:pt>
                <c:pt idx="6">
                  <c:v>2.838788333333329</c:v>
                </c:pt>
                <c:pt idx="7">
                  <c:v>2.838788333333329</c:v>
                </c:pt>
                <c:pt idx="8">
                  <c:v>2.838788333333329</c:v>
                </c:pt>
                <c:pt idx="9">
                  <c:v>2.838788333333329</c:v>
                </c:pt>
                <c:pt idx="10">
                  <c:v>2.838788333333329</c:v>
                </c:pt>
                <c:pt idx="11">
                  <c:v>2.838788333333329</c:v>
                </c:pt>
                <c:pt idx="12">
                  <c:v>2.838788333333329</c:v>
                </c:pt>
                <c:pt idx="13">
                  <c:v>2.838788333333329</c:v>
                </c:pt>
                <c:pt idx="14">
                  <c:v>2.838788333333329</c:v>
                </c:pt>
                <c:pt idx="15">
                  <c:v>2.838788333333329</c:v>
                </c:pt>
                <c:pt idx="16">
                  <c:v>2.838788333333329</c:v>
                </c:pt>
                <c:pt idx="17">
                  <c:v>2.838788333333329</c:v>
                </c:pt>
                <c:pt idx="18">
                  <c:v>2.838788333333329</c:v>
                </c:pt>
                <c:pt idx="19">
                  <c:v>2.838788333333329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6C07-49AC-ABBA-568016937884}"/>
            </c:ext>
          </c:extLst>
        </c:ser>
        <c:ser>
          <c:idx val="3"/>
          <c:order val="3"/>
          <c:tx>
            <c:strRef>
              <c:f>'5'!$P$121</c:f>
              <c:strCache>
                <c:ptCount val="1"/>
                <c:pt idx="0">
                  <c:v>LCLX</c:v>
                </c:pt>
              </c:strCache>
            </c:strRef>
          </c:tx>
          <c:spPr>
            <a:ln w="28575" cap="rnd">
              <a:solidFill>
                <a:srgbClr val="FF0000"/>
              </a:solidFill>
              <a:round/>
            </a:ln>
            <a:effectLst/>
          </c:spPr>
          <c:marker>
            <c:symbol val="none"/>
          </c:marker>
          <c:val>
            <c:numRef>
              <c:f>'5'!$P$122:$P$141</c:f>
              <c:numCache>
                <c:formatCode>0.00</c:formatCode>
                <c:ptCount val="20"/>
                <c:pt idx="0">
                  <c:v>1.0178783333333334</c:v>
                </c:pt>
                <c:pt idx="1">
                  <c:v>1.0178783333333334</c:v>
                </c:pt>
                <c:pt idx="2">
                  <c:v>1.0178783333333334</c:v>
                </c:pt>
                <c:pt idx="3">
                  <c:v>1.0178783333333334</c:v>
                </c:pt>
                <c:pt idx="4">
                  <c:v>1.0178783333333334</c:v>
                </c:pt>
                <c:pt idx="5">
                  <c:v>1.0178783333333334</c:v>
                </c:pt>
                <c:pt idx="6">
                  <c:v>1.0178783333333334</c:v>
                </c:pt>
                <c:pt idx="7">
                  <c:v>1.0178783333333334</c:v>
                </c:pt>
                <c:pt idx="8">
                  <c:v>1.0178783333333334</c:v>
                </c:pt>
                <c:pt idx="9">
                  <c:v>1.0178783333333334</c:v>
                </c:pt>
                <c:pt idx="10">
                  <c:v>1.0178783333333334</c:v>
                </c:pt>
                <c:pt idx="11">
                  <c:v>1.0178783333333334</c:v>
                </c:pt>
                <c:pt idx="12">
                  <c:v>1.0178783333333334</c:v>
                </c:pt>
                <c:pt idx="13">
                  <c:v>1.0178783333333334</c:v>
                </c:pt>
                <c:pt idx="14">
                  <c:v>1.0178783333333334</c:v>
                </c:pt>
                <c:pt idx="15">
                  <c:v>1.0178783333333334</c:v>
                </c:pt>
                <c:pt idx="16">
                  <c:v>1.0178783333333334</c:v>
                </c:pt>
                <c:pt idx="17">
                  <c:v>1.0178783333333334</c:v>
                </c:pt>
                <c:pt idx="18">
                  <c:v>1.0178783333333334</c:v>
                </c:pt>
                <c:pt idx="19">
                  <c:v>1.0178783333333334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3-6C07-49AC-ABBA-56801693788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35648640"/>
        <c:axId val="335650176"/>
      </c:lineChart>
      <c:catAx>
        <c:axId val="33564864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35650176"/>
        <c:crosses val="autoZero"/>
        <c:auto val="1"/>
        <c:lblAlgn val="ctr"/>
        <c:lblOffset val="100"/>
        <c:noMultiLvlLbl val="0"/>
      </c:catAx>
      <c:valAx>
        <c:axId val="33565017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3564864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19050" cap="flat" cmpd="sng" algn="ctr">
      <a:solidFill>
        <a:schemeClr val="tx1"/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r>
              <a:rPr lang="en-US" i="1"/>
              <a:t>Range Chart for Fulfillment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'5'!$Q$121</c:f>
              <c:strCache>
                <c:ptCount val="1"/>
                <c:pt idx="0">
                  <c:v>R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6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val>
            <c:numRef>
              <c:f>'5'!$Q$122:$Q$141</c:f>
              <c:numCache>
                <c:formatCode>General</c:formatCode>
                <c:ptCount val="20"/>
                <c:pt idx="0">
                  <c:v>1.6</c:v>
                </c:pt>
                <c:pt idx="1">
                  <c:v>1.199999999999998</c:v>
                </c:pt>
                <c:pt idx="2">
                  <c:v>1.3</c:v>
                </c:pt>
                <c:pt idx="3">
                  <c:v>2.2000000000000002</c:v>
                </c:pt>
                <c:pt idx="4">
                  <c:v>2.2999999999999998</c:v>
                </c:pt>
                <c:pt idx="5">
                  <c:v>2.1</c:v>
                </c:pt>
                <c:pt idx="6">
                  <c:v>1.6</c:v>
                </c:pt>
                <c:pt idx="7">
                  <c:v>2.5</c:v>
                </c:pt>
                <c:pt idx="8">
                  <c:v>2.1</c:v>
                </c:pt>
                <c:pt idx="9">
                  <c:v>2.4000000000000004</c:v>
                </c:pt>
                <c:pt idx="10">
                  <c:v>1.5000000000000002</c:v>
                </c:pt>
                <c:pt idx="11">
                  <c:v>1.7000000000000002</c:v>
                </c:pt>
                <c:pt idx="12">
                  <c:v>2.6</c:v>
                </c:pt>
                <c:pt idx="13">
                  <c:v>1.7</c:v>
                </c:pt>
                <c:pt idx="14">
                  <c:v>2.5</c:v>
                </c:pt>
                <c:pt idx="15">
                  <c:v>0.89999999999999991</c:v>
                </c:pt>
                <c:pt idx="16">
                  <c:v>1.7000000000000002</c:v>
                </c:pt>
                <c:pt idx="17">
                  <c:v>1.9000000000000001</c:v>
                </c:pt>
                <c:pt idx="18">
                  <c:v>2</c:v>
                </c:pt>
                <c:pt idx="19">
                  <c:v>1.9000000000000001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43C1-419C-8394-F1C192D5A6FE}"/>
            </c:ext>
          </c:extLst>
        </c:ser>
        <c:ser>
          <c:idx val="1"/>
          <c:order val="1"/>
          <c:tx>
            <c:strRef>
              <c:f>'5'!$R$121</c:f>
              <c:strCache>
                <c:ptCount val="1"/>
                <c:pt idx="0">
                  <c:v>R-Bar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val>
            <c:numRef>
              <c:f>'5'!$R$122:$R$141</c:f>
              <c:numCache>
                <c:formatCode>0.00</c:formatCode>
                <c:ptCount val="20"/>
                <c:pt idx="0">
                  <c:v>1.8849999999999998</c:v>
                </c:pt>
                <c:pt idx="1">
                  <c:v>1.8849999999999998</c:v>
                </c:pt>
                <c:pt idx="2">
                  <c:v>1.8849999999999998</c:v>
                </c:pt>
                <c:pt idx="3">
                  <c:v>1.8849999999999998</c:v>
                </c:pt>
                <c:pt idx="4">
                  <c:v>1.8849999999999998</c:v>
                </c:pt>
                <c:pt idx="5">
                  <c:v>1.8849999999999998</c:v>
                </c:pt>
                <c:pt idx="6">
                  <c:v>1.8849999999999998</c:v>
                </c:pt>
                <c:pt idx="7">
                  <c:v>1.8849999999999998</c:v>
                </c:pt>
                <c:pt idx="8">
                  <c:v>1.8849999999999998</c:v>
                </c:pt>
                <c:pt idx="9">
                  <c:v>1.8849999999999998</c:v>
                </c:pt>
                <c:pt idx="10">
                  <c:v>1.8849999999999998</c:v>
                </c:pt>
                <c:pt idx="11">
                  <c:v>1.8849999999999998</c:v>
                </c:pt>
                <c:pt idx="12">
                  <c:v>1.8849999999999998</c:v>
                </c:pt>
                <c:pt idx="13">
                  <c:v>1.8849999999999998</c:v>
                </c:pt>
                <c:pt idx="14">
                  <c:v>1.8849999999999998</c:v>
                </c:pt>
                <c:pt idx="15">
                  <c:v>1.8849999999999998</c:v>
                </c:pt>
                <c:pt idx="16">
                  <c:v>1.8849999999999998</c:v>
                </c:pt>
                <c:pt idx="17">
                  <c:v>1.8849999999999998</c:v>
                </c:pt>
                <c:pt idx="18">
                  <c:v>1.8849999999999998</c:v>
                </c:pt>
                <c:pt idx="19">
                  <c:v>1.8849999999999998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43C1-419C-8394-F1C192D5A6FE}"/>
            </c:ext>
          </c:extLst>
        </c:ser>
        <c:ser>
          <c:idx val="2"/>
          <c:order val="2"/>
          <c:tx>
            <c:strRef>
              <c:f>'5'!$S$121</c:f>
              <c:strCache>
                <c:ptCount val="1"/>
                <c:pt idx="0">
                  <c:v>UCLR</c:v>
                </c:pt>
              </c:strCache>
            </c:strRef>
          </c:tx>
          <c:spPr>
            <a:ln w="28575" cap="rnd">
              <a:solidFill>
                <a:srgbClr val="FF0000"/>
              </a:solidFill>
              <a:round/>
            </a:ln>
            <a:effectLst/>
          </c:spPr>
          <c:marker>
            <c:symbol val="none"/>
          </c:marker>
          <c:val>
            <c:numRef>
              <c:f>'5'!$S$122:$S$141</c:f>
              <c:numCache>
                <c:formatCode>0.00</c:formatCode>
                <c:ptCount val="20"/>
                <c:pt idx="0">
                  <c:v>3.7775400000000001</c:v>
                </c:pt>
                <c:pt idx="1">
                  <c:v>3.7775400000000001</c:v>
                </c:pt>
                <c:pt idx="2">
                  <c:v>3.7775400000000001</c:v>
                </c:pt>
                <c:pt idx="3">
                  <c:v>3.7775400000000001</c:v>
                </c:pt>
                <c:pt idx="4">
                  <c:v>3.7775400000000001</c:v>
                </c:pt>
                <c:pt idx="5">
                  <c:v>3.7775400000000001</c:v>
                </c:pt>
                <c:pt idx="6">
                  <c:v>3.7775400000000001</c:v>
                </c:pt>
                <c:pt idx="7">
                  <c:v>3.7775400000000001</c:v>
                </c:pt>
                <c:pt idx="8">
                  <c:v>3.7775400000000001</c:v>
                </c:pt>
                <c:pt idx="9">
                  <c:v>3.7775400000000001</c:v>
                </c:pt>
                <c:pt idx="10">
                  <c:v>3.7775400000000001</c:v>
                </c:pt>
                <c:pt idx="11">
                  <c:v>3.7775400000000001</c:v>
                </c:pt>
                <c:pt idx="12">
                  <c:v>3.7775400000000001</c:v>
                </c:pt>
                <c:pt idx="13">
                  <c:v>3.7775400000000001</c:v>
                </c:pt>
                <c:pt idx="14">
                  <c:v>3.7775400000000001</c:v>
                </c:pt>
                <c:pt idx="15">
                  <c:v>3.7775400000000001</c:v>
                </c:pt>
                <c:pt idx="16">
                  <c:v>3.7775400000000001</c:v>
                </c:pt>
                <c:pt idx="17">
                  <c:v>3.7775400000000001</c:v>
                </c:pt>
                <c:pt idx="18">
                  <c:v>3.7775400000000001</c:v>
                </c:pt>
                <c:pt idx="19">
                  <c:v>3.7775400000000001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43C1-419C-8394-F1C192D5A6FE}"/>
            </c:ext>
          </c:extLst>
        </c:ser>
        <c:ser>
          <c:idx val="3"/>
          <c:order val="3"/>
          <c:tx>
            <c:strRef>
              <c:f>'5'!$T$121</c:f>
              <c:strCache>
                <c:ptCount val="1"/>
                <c:pt idx="0">
                  <c:v>LCLR</c:v>
                </c:pt>
              </c:strCache>
            </c:strRef>
          </c:tx>
          <c:spPr>
            <a:ln w="28575" cap="rnd">
              <a:solidFill>
                <a:srgbClr val="FF0000"/>
              </a:solidFill>
              <a:round/>
            </a:ln>
            <a:effectLst/>
          </c:spPr>
          <c:marker>
            <c:symbol val="none"/>
          </c:marker>
          <c:val>
            <c:numRef>
              <c:f>'5'!$T$122:$T$141</c:f>
              <c:numCache>
                <c:formatCode>General</c:formatCode>
                <c:ptCount val="20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3-43C1-419C-8394-F1C192D5A6F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57777024"/>
        <c:axId val="257787008"/>
      </c:lineChart>
      <c:catAx>
        <c:axId val="25777702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57787008"/>
        <c:crosses val="autoZero"/>
        <c:auto val="1"/>
        <c:lblAlgn val="ctr"/>
        <c:lblOffset val="100"/>
        <c:noMultiLvlLbl val="0"/>
      </c:catAx>
      <c:valAx>
        <c:axId val="25778700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5777702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19050" cap="flat" cmpd="sng" algn="ctr">
      <a:solidFill>
        <a:schemeClr val="tx1"/>
      </a:solidFill>
      <a:round/>
    </a:ln>
    <a:effectLst/>
  </c:spPr>
  <c:txPr>
    <a:bodyPr/>
    <a:lstStyle/>
    <a:p>
      <a:pPr>
        <a:defRPr>
          <a:solidFill>
            <a:schemeClr val="tx1"/>
          </a:solidFill>
        </a:defRPr>
      </a:pPr>
      <a:endParaRPr lang="en-US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r>
              <a:rPr lang="en-US" i="1"/>
              <a:t>Cricket Ball X-Bar Chart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'5'!$I$164</c:f>
              <c:strCache>
                <c:ptCount val="1"/>
                <c:pt idx="0">
                  <c:v>X-Bar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squar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val>
            <c:numRef>
              <c:f>'5'!$I$165:$I$184</c:f>
              <c:numCache>
                <c:formatCode>0.0</c:formatCode>
                <c:ptCount val="20"/>
                <c:pt idx="0">
                  <c:v>157</c:v>
                </c:pt>
                <c:pt idx="1">
                  <c:v>158.32000000000022</c:v>
                </c:pt>
                <c:pt idx="2">
                  <c:v>160.71999999999974</c:v>
                </c:pt>
                <c:pt idx="3">
                  <c:v>162.36000000000001</c:v>
                </c:pt>
                <c:pt idx="4">
                  <c:v>159.73999999999998</c:v>
                </c:pt>
                <c:pt idx="5">
                  <c:v>158.11999999999998</c:v>
                </c:pt>
                <c:pt idx="6">
                  <c:v>156.63999999999999</c:v>
                </c:pt>
                <c:pt idx="7">
                  <c:v>159.18</c:v>
                </c:pt>
                <c:pt idx="8">
                  <c:v>159.13999999999999</c:v>
                </c:pt>
                <c:pt idx="9">
                  <c:v>161.66</c:v>
                </c:pt>
                <c:pt idx="10">
                  <c:v>157.08000000000001</c:v>
                </c:pt>
                <c:pt idx="11">
                  <c:v>158.80000000000001</c:v>
                </c:pt>
                <c:pt idx="12">
                  <c:v>159.86000000000001</c:v>
                </c:pt>
                <c:pt idx="13">
                  <c:v>159.52000000000001</c:v>
                </c:pt>
                <c:pt idx="14">
                  <c:v>161.96</c:v>
                </c:pt>
                <c:pt idx="15">
                  <c:v>158.06</c:v>
                </c:pt>
                <c:pt idx="16">
                  <c:v>159.47999999999996</c:v>
                </c:pt>
                <c:pt idx="17">
                  <c:v>160.18</c:v>
                </c:pt>
                <c:pt idx="18">
                  <c:v>161.84</c:v>
                </c:pt>
                <c:pt idx="19">
                  <c:v>158.73999999999998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1E0F-4A82-874D-3DB7782ED488}"/>
            </c:ext>
          </c:extLst>
        </c:ser>
        <c:ser>
          <c:idx val="1"/>
          <c:order val="1"/>
          <c:tx>
            <c:strRef>
              <c:f>'5'!$J$164</c:f>
              <c:strCache>
                <c:ptCount val="1"/>
                <c:pt idx="0">
                  <c:v>CenterX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val>
            <c:numRef>
              <c:f>'5'!$J$165:$J$184</c:f>
              <c:numCache>
                <c:formatCode>0.0</c:formatCode>
                <c:ptCount val="20"/>
                <c:pt idx="0">
                  <c:v>159.42000000000004</c:v>
                </c:pt>
                <c:pt idx="1">
                  <c:v>159.42000000000004</c:v>
                </c:pt>
                <c:pt idx="2">
                  <c:v>159.42000000000004</c:v>
                </c:pt>
                <c:pt idx="3">
                  <c:v>159.42000000000004</c:v>
                </c:pt>
                <c:pt idx="4">
                  <c:v>159.42000000000004</c:v>
                </c:pt>
                <c:pt idx="5">
                  <c:v>159.42000000000004</c:v>
                </c:pt>
                <c:pt idx="6">
                  <c:v>159.42000000000004</c:v>
                </c:pt>
                <c:pt idx="7">
                  <c:v>159.42000000000004</c:v>
                </c:pt>
                <c:pt idx="8">
                  <c:v>159.42000000000004</c:v>
                </c:pt>
                <c:pt idx="9">
                  <c:v>159.42000000000004</c:v>
                </c:pt>
                <c:pt idx="10">
                  <c:v>159.42000000000004</c:v>
                </c:pt>
                <c:pt idx="11">
                  <c:v>159.42000000000004</c:v>
                </c:pt>
                <c:pt idx="12">
                  <c:v>159.42000000000004</c:v>
                </c:pt>
                <c:pt idx="13">
                  <c:v>159.42000000000004</c:v>
                </c:pt>
                <c:pt idx="14">
                  <c:v>159.42000000000004</c:v>
                </c:pt>
                <c:pt idx="15">
                  <c:v>159.42000000000004</c:v>
                </c:pt>
                <c:pt idx="16">
                  <c:v>159.42000000000004</c:v>
                </c:pt>
                <c:pt idx="17">
                  <c:v>159.42000000000004</c:v>
                </c:pt>
                <c:pt idx="18">
                  <c:v>159.42000000000004</c:v>
                </c:pt>
                <c:pt idx="19">
                  <c:v>159.42000000000004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1E0F-4A82-874D-3DB7782ED488}"/>
            </c:ext>
          </c:extLst>
        </c:ser>
        <c:ser>
          <c:idx val="2"/>
          <c:order val="2"/>
          <c:tx>
            <c:strRef>
              <c:f>'5'!$K$164</c:f>
              <c:strCache>
                <c:ptCount val="1"/>
                <c:pt idx="0">
                  <c:v>UCLX</c:v>
                </c:pt>
              </c:strCache>
            </c:strRef>
          </c:tx>
          <c:spPr>
            <a:ln w="28575" cap="rnd">
              <a:solidFill>
                <a:srgbClr val="FF0000"/>
              </a:solidFill>
              <a:round/>
            </a:ln>
            <a:effectLst/>
          </c:spPr>
          <c:marker>
            <c:symbol val="none"/>
          </c:marker>
          <c:val>
            <c:numRef>
              <c:f>'5'!$K$165:$K$184</c:f>
              <c:numCache>
                <c:formatCode>0.0</c:formatCode>
                <c:ptCount val="20"/>
                <c:pt idx="0">
                  <c:v>163.34071500000002</c:v>
                </c:pt>
                <c:pt idx="1">
                  <c:v>163.34071500000002</c:v>
                </c:pt>
                <c:pt idx="2">
                  <c:v>163.34071500000002</c:v>
                </c:pt>
                <c:pt idx="3">
                  <c:v>163.34071500000002</c:v>
                </c:pt>
                <c:pt idx="4">
                  <c:v>163.34071500000002</c:v>
                </c:pt>
                <c:pt idx="5">
                  <c:v>163.34071500000002</c:v>
                </c:pt>
                <c:pt idx="6">
                  <c:v>163.34071500000002</c:v>
                </c:pt>
                <c:pt idx="7">
                  <c:v>163.34071500000002</c:v>
                </c:pt>
                <c:pt idx="8">
                  <c:v>163.34071500000002</c:v>
                </c:pt>
                <c:pt idx="9">
                  <c:v>163.34071500000002</c:v>
                </c:pt>
                <c:pt idx="10">
                  <c:v>163.34071500000002</c:v>
                </c:pt>
                <c:pt idx="11">
                  <c:v>163.34071500000002</c:v>
                </c:pt>
                <c:pt idx="12">
                  <c:v>163.34071500000002</c:v>
                </c:pt>
                <c:pt idx="13">
                  <c:v>163.34071500000002</c:v>
                </c:pt>
                <c:pt idx="14">
                  <c:v>163.34071500000002</c:v>
                </c:pt>
                <c:pt idx="15">
                  <c:v>163.34071500000002</c:v>
                </c:pt>
                <c:pt idx="16">
                  <c:v>163.34071500000002</c:v>
                </c:pt>
                <c:pt idx="17">
                  <c:v>163.34071500000002</c:v>
                </c:pt>
                <c:pt idx="18">
                  <c:v>163.34071500000002</c:v>
                </c:pt>
                <c:pt idx="19">
                  <c:v>163.34071500000002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1E0F-4A82-874D-3DB7782ED488}"/>
            </c:ext>
          </c:extLst>
        </c:ser>
        <c:ser>
          <c:idx val="3"/>
          <c:order val="3"/>
          <c:tx>
            <c:strRef>
              <c:f>'5'!$L$164</c:f>
              <c:strCache>
                <c:ptCount val="1"/>
                <c:pt idx="0">
                  <c:v>LCLX</c:v>
                </c:pt>
              </c:strCache>
            </c:strRef>
          </c:tx>
          <c:spPr>
            <a:ln w="28575" cap="rnd">
              <a:solidFill>
                <a:srgbClr val="FF0000"/>
              </a:solidFill>
              <a:round/>
            </a:ln>
            <a:effectLst/>
          </c:spPr>
          <c:marker>
            <c:symbol val="none"/>
          </c:marker>
          <c:val>
            <c:numRef>
              <c:f>'5'!$L$165:$L$184</c:f>
              <c:numCache>
                <c:formatCode>0.0</c:formatCode>
                <c:ptCount val="20"/>
                <c:pt idx="0">
                  <c:v>155.49928499999999</c:v>
                </c:pt>
                <c:pt idx="1">
                  <c:v>155.49928499999999</c:v>
                </c:pt>
                <c:pt idx="2">
                  <c:v>155.49928499999999</c:v>
                </c:pt>
                <c:pt idx="3">
                  <c:v>155.49928499999999</c:v>
                </c:pt>
                <c:pt idx="4">
                  <c:v>155.49928499999999</c:v>
                </c:pt>
                <c:pt idx="5">
                  <c:v>155.49928499999999</c:v>
                </c:pt>
                <c:pt idx="6">
                  <c:v>155.49928499999999</c:v>
                </c:pt>
                <c:pt idx="7">
                  <c:v>155.49928499999999</c:v>
                </c:pt>
                <c:pt idx="8">
                  <c:v>155.49928499999999</c:v>
                </c:pt>
                <c:pt idx="9">
                  <c:v>155.49928499999999</c:v>
                </c:pt>
                <c:pt idx="10">
                  <c:v>155.49928499999999</c:v>
                </c:pt>
                <c:pt idx="11">
                  <c:v>155.49928499999999</c:v>
                </c:pt>
                <c:pt idx="12">
                  <c:v>155.49928499999999</c:v>
                </c:pt>
                <c:pt idx="13">
                  <c:v>155.49928499999999</c:v>
                </c:pt>
                <c:pt idx="14">
                  <c:v>155.49928499999999</c:v>
                </c:pt>
                <c:pt idx="15">
                  <c:v>155.49928499999999</c:v>
                </c:pt>
                <c:pt idx="16">
                  <c:v>155.49928499999999</c:v>
                </c:pt>
                <c:pt idx="17">
                  <c:v>155.49928499999999</c:v>
                </c:pt>
                <c:pt idx="18">
                  <c:v>155.49928499999999</c:v>
                </c:pt>
                <c:pt idx="19">
                  <c:v>155.49928499999999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3-1E0F-4A82-874D-3DB7782ED48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57815680"/>
        <c:axId val="257817216"/>
      </c:lineChart>
      <c:catAx>
        <c:axId val="25781568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57817216"/>
        <c:crosses val="autoZero"/>
        <c:auto val="1"/>
        <c:lblAlgn val="ctr"/>
        <c:lblOffset val="100"/>
        <c:noMultiLvlLbl val="0"/>
      </c:catAx>
      <c:valAx>
        <c:axId val="25781721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5781568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/>
      </a:solidFill>
      <a:round/>
    </a:ln>
    <a:effectLst/>
  </c:spPr>
  <c:txPr>
    <a:bodyPr/>
    <a:lstStyle/>
    <a:p>
      <a:pPr>
        <a:defRPr>
          <a:solidFill>
            <a:schemeClr val="tx1"/>
          </a:solidFill>
        </a:defRPr>
      </a:pPr>
      <a:endParaRPr lang="en-US"/>
    </a:p>
  </c:tx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r>
              <a:rPr lang="en-US" i="1"/>
              <a:t>Cricket Ball R-Chart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'5'!$M$164</c:f>
              <c:strCache>
                <c:ptCount val="1"/>
                <c:pt idx="0">
                  <c:v>R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squar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val>
            <c:numRef>
              <c:f>'5'!$M$165:$M$184</c:f>
              <c:numCache>
                <c:formatCode>General</c:formatCode>
                <c:ptCount val="20"/>
                <c:pt idx="0">
                  <c:v>5.1999999999999886</c:v>
                </c:pt>
                <c:pt idx="1">
                  <c:v>7.0999999999999943</c:v>
                </c:pt>
                <c:pt idx="2">
                  <c:v>5.5999999999999943</c:v>
                </c:pt>
                <c:pt idx="3">
                  <c:v>5.6000000000000227</c:v>
                </c:pt>
                <c:pt idx="4">
                  <c:v>6.4000000000000083</c:v>
                </c:pt>
                <c:pt idx="5">
                  <c:v>4.5</c:v>
                </c:pt>
                <c:pt idx="6">
                  <c:v>5.4000000000000083</c:v>
                </c:pt>
                <c:pt idx="7">
                  <c:v>7.1999999999999886</c:v>
                </c:pt>
                <c:pt idx="8">
                  <c:v>6.6000000000000227</c:v>
                </c:pt>
                <c:pt idx="9">
                  <c:v>9.6000000000000014</c:v>
                </c:pt>
                <c:pt idx="10">
                  <c:v>5.7999999999999829</c:v>
                </c:pt>
                <c:pt idx="11">
                  <c:v>6.3999999999999773</c:v>
                </c:pt>
                <c:pt idx="12">
                  <c:v>7.9000000000000083</c:v>
                </c:pt>
                <c:pt idx="13">
                  <c:v>6.6999999999999886</c:v>
                </c:pt>
                <c:pt idx="14">
                  <c:v>6.2000000000000171</c:v>
                </c:pt>
                <c:pt idx="15">
                  <c:v>7.4000000000000083</c:v>
                </c:pt>
                <c:pt idx="16">
                  <c:v>12.600000000000001</c:v>
                </c:pt>
                <c:pt idx="17">
                  <c:v>8.2000000000000011</c:v>
                </c:pt>
                <c:pt idx="18">
                  <c:v>7.4000000000000083</c:v>
                </c:pt>
                <c:pt idx="19">
                  <c:v>4.1000000000000227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8398-4828-8089-4CA68488B44F}"/>
            </c:ext>
          </c:extLst>
        </c:ser>
        <c:ser>
          <c:idx val="1"/>
          <c:order val="1"/>
          <c:tx>
            <c:strRef>
              <c:f>'5'!$N$164</c:f>
              <c:strCache>
                <c:ptCount val="1"/>
                <c:pt idx="0">
                  <c:v>R-Bar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val>
            <c:numRef>
              <c:f>'5'!$N$165:$N$184</c:f>
              <c:numCache>
                <c:formatCode>0.0</c:formatCode>
                <c:ptCount val="20"/>
                <c:pt idx="0">
                  <c:v>6.7949999999999955</c:v>
                </c:pt>
                <c:pt idx="1">
                  <c:v>6.7949999999999955</c:v>
                </c:pt>
                <c:pt idx="2">
                  <c:v>6.7949999999999955</c:v>
                </c:pt>
                <c:pt idx="3">
                  <c:v>6.7949999999999955</c:v>
                </c:pt>
                <c:pt idx="4">
                  <c:v>6.7949999999999955</c:v>
                </c:pt>
                <c:pt idx="5">
                  <c:v>6.7949999999999955</c:v>
                </c:pt>
                <c:pt idx="6">
                  <c:v>6.7949999999999955</c:v>
                </c:pt>
                <c:pt idx="7">
                  <c:v>6.7949999999999955</c:v>
                </c:pt>
                <c:pt idx="8">
                  <c:v>6.7949999999999955</c:v>
                </c:pt>
                <c:pt idx="9">
                  <c:v>6.7949999999999955</c:v>
                </c:pt>
                <c:pt idx="10">
                  <c:v>6.7949999999999955</c:v>
                </c:pt>
                <c:pt idx="11">
                  <c:v>6.7949999999999955</c:v>
                </c:pt>
                <c:pt idx="12">
                  <c:v>6.7949999999999955</c:v>
                </c:pt>
                <c:pt idx="13">
                  <c:v>6.7949999999999955</c:v>
                </c:pt>
                <c:pt idx="14">
                  <c:v>6.7949999999999955</c:v>
                </c:pt>
                <c:pt idx="15">
                  <c:v>6.7949999999999955</c:v>
                </c:pt>
                <c:pt idx="16">
                  <c:v>6.7949999999999955</c:v>
                </c:pt>
                <c:pt idx="17">
                  <c:v>6.7949999999999955</c:v>
                </c:pt>
                <c:pt idx="18">
                  <c:v>6.7949999999999955</c:v>
                </c:pt>
                <c:pt idx="19">
                  <c:v>6.7949999999999955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8398-4828-8089-4CA68488B44F}"/>
            </c:ext>
          </c:extLst>
        </c:ser>
        <c:ser>
          <c:idx val="2"/>
          <c:order val="2"/>
          <c:tx>
            <c:strRef>
              <c:f>'5'!$O$164</c:f>
              <c:strCache>
                <c:ptCount val="1"/>
                <c:pt idx="0">
                  <c:v>UCLR</c:v>
                </c:pt>
              </c:strCache>
            </c:strRef>
          </c:tx>
          <c:spPr>
            <a:ln w="28575" cap="rnd">
              <a:solidFill>
                <a:srgbClr val="FF0000"/>
              </a:solidFill>
              <a:round/>
            </a:ln>
            <a:effectLst/>
          </c:spPr>
          <c:marker>
            <c:symbol val="none"/>
          </c:marker>
          <c:val>
            <c:numRef>
              <c:f>'5'!$O$165:$O$184</c:f>
              <c:numCache>
                <c:formatCode>0.0</c:formatCode>
                <c:ptCount val="20"/>
                <c:pt idx="0">
                  <c:v>14.364630000000016</c:v>
                </c:pt>
                <c:pt idx="1">
                  <c:v>14.364630000000016</c:v>
                </c:pt>
                <c:pt idx="2">
                  <c:v>14.364630000000016</c:v>
                </c:pt>
                <c:pt idx="3">
                  <c:v>14.364630000000016</c:v>
                </c:pt>
                <c:pt idx="4">
                  <c:v>14.364630000000016</c:v>
                </c:pt>
                <c:pt idx="5">
                  <c:v>14.364630000000016</c:v>
                </c:pt>
                <c:pt idx="6">
                  <c:v>14.364630000000016</c:v>
                </c:pt>
                <c:pt idx="7">
                  <c:v>14.364630000000016</c:v>
                </c:pt>
                <c:pt idx="8">
                  <c:v>14.364630000000016</c:v>
                </c:pt>
                <c:pt idx="9">
                  <c:v>14.364630000000016</c:v>
                </c:pt>
                <c:pt idx="10">
                  <c:v>14.364630000000016</c:v>
                </c:pt>
                <c:pt idx="11">
                  <c:v>14.364630000000016</c:v>
                </c:pt>
                <c:pt idx="12">
                  <c:v>14.364630000000016</c:v>
                </c:pt>
                <c:pt idx="13">
                  <c:v>14.364630000000016</c:v>
                </c:pt>
                <c:pt idx="14">
                  <c:v>14.364630000000016</c:v>
                </c:pt>
                <c:pt idx="15">
                  <c:v>14.364630000000016</c:v>
                </c:pt>
                <c:pt idx="16">
                  <c:v>14.364630000000016</c:v>
                </c:pt>
                <c:pt idx="17">
                  <c:v>14.364630000000016</c:v>
                </c:pt>
                <c:pt idx="18">
                  <c:v>14.364630000000016</c:v>
                </c:pt>
                <c:pt idx="19">
                  <c:v>14.364630000000016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8398-4828-8089-4CA68488B44F}"/>
            </c:ext>
          </c:extLst>
        </c:ser>
        <c:ser>
          <c:idx val="3"/>
          <c:order val="3"/>
          <c:tx>
            <c:strRef>
              <c:f>'5'!$P$164</c:f>
              <c:strCache>
                <c:ptCount val="1"/>
                <c:pt idx="0">
                  <c:v>LCLR</c:v>
                </c:pt>
              </c:strCache>
            </c:strRef>
          </c:tx>
          <c:spPr>
            <a:ln w="28575" cap="rnd">
              <a:solidFill>
                <a:srgbClr val="FF0000"/>
              </a:solidFill>
              <a:round/>
            </a:ln>
            <a:effectLst/>
          </c:spPr>
          <c:marker>
            <c:symbol val="none"/>
          </c:marker>
          <c:val>
            <c:numRef>
              <c:f>'5'!$P$165:$P$184</c:f>
              <c:numCache>
                <c:formatCode>General</c:formatCode>
                <c:ptCount val="20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3-8398-4828-8089-4CA68488B44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57858176"/>
        <c:axId val="257864064"/>
      </c:lineChart>
      <c:catAx>
        <c:axId val="25785817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57864064"/>
        <c:crosses val="autoZero"/>
        <c:auto val="1"/>
        <c:lblAlgn val="ctr"/>
        <c:lblOffset val="100"/>
        <c:noMultiLvlLbl val="0"/>
      </c:catAx>
      <c:valAx>
        <c:axId val="25786406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5785817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/>
      </a:solidFill>
      <a:round/>
    </a:ln>
    <a:effectLst/>
  </c:spPr>
  <c:txPr>
    <a:bodyPr/>
    <a:lstStyle/>
    <a:p>
      <a:pPr>
        <a:defRPr>
          <a:solidFill>
            <a:schemeClr val="tx1"/>
          </a:solidFill>
        </a:defRPr>
      </a:pPr>
      <a:endParaRPr lang="en-US"/>
    </a:p>
  </c:txPr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r>
              <a:rPr lang="en-US" i="1"/>
              <a:t>Checkout Time Mean Chart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'5'!$C$207</c:f>
              <c:strCache>
                <c:ptCount val="1"/>
                <c:pt idx="0">
                  <c:v>X-Bar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squar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val>
            <c:numRef>
              <c:f>'5'!$C$208:$C$223</c:f>
              <c:numCache>
                <c:formatCode>0.0</c:formatCode>
                <c:ptCount val="16"/>
                <c:pt idx="0">
                  <c:v>4.0599999999999996</c:v>
                </c:pt>
                <c:pt idx="1">
                  <c:v>5.0999999999999996</c:v>
                </c:pt>
                <c:pt idx="2">
                  <c:v>3.75</c:v>
                </c:pt>
                <c:pt idx="3">
                  <c:v>6.3</c:v>
                </c:pt>
                <c:pt idx="4">
                  <c:v>5.8</c:v>
                </c:pt>
                <c:pt idx="5">
                  <c:v>4.7</c:v>
                </c:pt>
                <c:pt idx="6">
                  <c:v>3.9</c:v>
                </c:pt>
                <c:pt idx="7">
                  <c:v>5</c:v>
                </c:pt>
                <c:pt idx="8">
                  <c:v>4.0999999999999996</c:v>
                </c:pt>
                <c:pt idx="9">
                  <c:v>6</c:v>
                </c:pt>
                <c:pt idx="10">
                  <c:v>4.25</c:v>
                </c:pt>
                <c:pt idx="11">
                  <c:v>5.7</c:v>
                </c:pt>
                <c:pt idx="12">
                  <c:v>4.9000000000000004</c:v>
                </c:pt>
                <c:pt idx="13">
                  <c:v>5.2</c:v>
                </c:pt>
                <c:pt idx="14">
                  <c:v>4.5</c:v>
                </c:pt>
                <c:pt idx="15">
                  <c:v>5.8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4304-4C3A-BA3E-4617002CDC53}"/>
            </c:ext>
          </c:extLst>
        </c:ser>
        <c:ser>
          <c:idx val="1"/>
          <c:order val="1"/>
          <c:tx>
            <c:strRef>
              <c:f>'5'!$D$207</c:f>
              <c:strCache>
                <c:ptCount val="1"/>
                <c:pt idx="0">
                  <c:v>CenterX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val>
            <c:numRef>
              <c:f>'5'!$D$208:$D$223</c:f>
              <c:numCache>
                <c:formatCode>0.0</c:formatCode>
                <c:ptCount val="16"/>
                <c:pt idx="0">
                  <c:v>4.8262499999999999</c:v>
                </c:pt>
                <c:pt idx="1">
                  <c:v>4.8262499999999999</c:v>
                </c:pt>
                <c:pt idx="2">
                  <c:v>4.8262499999999999</c:v>
                </c:pt>
                <c:pt idx="3">
                  <c:v>4.8262499999999999</c:v>
                </c:pt>
                <c:pt idx="4">
                  <c:v>4.8262499999999999</c:v>
                </c:pt>
                <c:pt idx="5">
                  <c:v>4.8262499999999999</c:v>
                </c:pt>
                <c:pt idx="6">
                  <c:v>4.8262499999999999</c:v>
                </c:pt>
                <c:pt idx="7">
                  <c:v>4.8262499999999999</c:v>
                </c:pt>
                <c:pt idx="8">
                  <c:v>4.8262499999999999</c:v>
                </c:pt>
                <c:pt idx="9">
                  <c:v>4.8262499999999999</c:v>
                </c:pt>
                <c:pt idx="10">
                  <c:v>4.8262499999999999</c:v>
                </c:pt>
                <c:pt idx="11">
                  <c:v>4.8262499999999999</c:v>
                </c:pt>
                <c:pt idx="12">
                  <c:v>4.8262499999999999</c:v>
                </c:pt>
                <c:pt idx="13">
                  <c:v>4.8262499999999999</c:v>
                </c:pt>
                <c:pt idx="14">
                  <c:v>4.8262499999999999</c:v>
                </c:pt>
                <c:pt idx="15">
                  <c:v>4.8262499999999999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4304-4C3A-BA3E-4617002CDC53}"/>
            </c:ext>
          </c:extLst>
        </c:ser>
        <c:ser>
          <c:idx val="2"/>
          <c:order val="2"/>
          <c:tx>
            <c:strRef>
              <c:f>'5'!$E$207</c:f>
              <c:strCache>
                <c:ptCount val="1"/>
                <c:pt idx="0">
                  <c:v>UCLX</c:v>
                </c:pt>
              </c:strCache>
            </c:strRef>
          </c:tx>
          <c:spPr>
            <a:ln w="28575" cap="rnd">
              <a:solidFill>
                <a:srgbClr val="FF0000"/>
              </a:solidFill>
              <a:round/>
            </a:ln>
            <a:effectLst/>
          </c:spPr>
          <c:marker>
            <c:symbol val="none"/>
          </c:marker>
          <c:val>
            <c:numRef>
              <c:f>'5'!$E$208:$E$223</c:f>
              <c:numCache>
                <c:formatCode>0.0</c:formatCode>
                <c:ptCount val="16"/>
                <c:pt idx="0">
                  <c:v>4.968</c:v>
                </c:pt>
                <c:pt idx="1">
                  <c:v>4.968</c:v>
                </c:pt>
                <c:pt idx="2">
                  <c:v>4.968</c:v>
                </c:pt>
                <c:pt idx="3">
                  <c:v>4.968</c:v>
                </c:pt>
                <c:pt idx="4">
                  <c:v>4.968</c:v>
                </c:pt>
                <c:pt idx="5">
                  <c:v>4.968</c:v>
                </c:pt>
                <c:pt idx="6">
                  <c:v>4.968</c:v>
                </c:pt>
                <c:pt idx="7">
                  <c:v>4.968</c:v>
                </c:pt>
                <c:pt idx="8">
                  <c:v>4.968</c:v>
                </c:pt>
                <c:pt idx="9">
                  <c:v>4.968</c:v>
                </c:pt>
                <c:pt idx="10">
                  <c:v>4.968</c:v>
                </c:pt>
                <c:pt idx="11">
                  <c:v>4.968</c:v>
                </c:pt>
                <c:pt idx="12">
                  <c:v>4.968</c:v>
                </c:pt>
                <c:pt idx="13">
                  <c:v>4.968</c:v>
                </c:pt>
                <c:pt idx="14">
                  <c:v>4.968</c:v>
                </c:pt>
                <c:pt idx="15">
                  <c:v>4.968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4304-4C3A-BA3E-4617002CDC53}"/>
            </c:ext>
          </c:extLst>
        </c:ser>
        <c:ser>
          <c:idx val="3"/>
          <c:order val="3"/>
          <c:tx>
            <c:strRef>
              <c:f>'5'!$F$207</c:f>
              <c:strCache>
                <c:ptCount val="1"/>
                <c:pt idx="0">
                  <c:v>LCLX</c:v>
                </c:pt>
              </c:strCache>
            </c:strRef>
          </c:tx>
          <c:spPr>
            <a:ln w="28575" cap="rnd">
              <a:solidFill>
                <a:srgbClr val="FF0000"/>
              </a:solidFill>
              <a:round/>
            </a:ln>
            <a:effectLst/>
          </c:spPr>
          <c:marker>
            <c:symbol val="none"/>
          </c:marker>
          <c:val>
            <c:numRef>
              <c:f>'5'!$F$208:$F$223</c:f>
              <c:numCache>
                <c:formatCode>0.0</c:formatCode>
                <c:ptCount val="16"/>
                <c:pt idx="0">
                  <c:v>4.6844999999999946</c:v>
                </c:pt>
                <c:pt idx="1">
                  <c:v>4.6844999999999946</c:v>
                </c:pt>
                <c:pt idx="2">
                  <c:v>4.6844999999999946</c:v>
                </c:pt>
                <c:pt idx="3">
                  <c:v>4.6844999999999946</c:v>
                </c:pt>
                <c:pt idx="4">
                  <c:v>4.6844999999999946</c:v>
                </c:pt>
                <c:pt idx="5">
                  <c:v>4.6844999999999946</c:v>
                </c:pt>
                <c:pt idx="6">
                  <c:v>4.6844999999999946</c:v>
                </c:pt>
                <c:pt idx="7">
                  <c:v>4.6844999999999946</c:v>
                </c:pt>
                <c:pt idx="8">
                  <c:v>4.6844999999999946</c:v>
                </c:pt>
                <c:pt idx="9">
                  <c:v>4.6844999999999946</c:v>
                </c:pt>
                <c:pt idx="10">
                  <c:v>4.6844999999999946</c:v>
                </c:pt>
                <c:pt idx="11">
                  <c:v>4.6844999999999946</c:v>
                </c:pt>
                <c:pt idx="12">
                  <c:v>4.6844999999999946</c:v>
                </c:pt>
                <c:pt idx="13">
                  <c:v>4.6844999999999946</c:v>
                </c:pt>
                <c:pt idx="14">
                  <c:v>4.6844999999999946</c:v>
                </c:pt>
                <c:pt idx="15">
                  <c:v>4.6844999999999946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3-4304-4C3A-BA3E-4617002CDC5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35503744"/>
        <c:axId val="335505280"/>
      </c:lineChart>
      <c:catAx>
        <c:axId val="33550374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35505280"/>
        <c:crosses val="autoZero"/>
        <c:auto val="1"/>
        <c:lblAlgn val="ctr"/>
        <c:lblOffset val="100"/>
        <c:noMultiLvlLbl val="0"/>
      </c:catAx>
      <c:valAx>
        <c:axId val="33550528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3550374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19050" cap="flat" cmpd="sng" algn="ctr">
      <a:solidFill>
        <a:schemeClr val="tx1"/>
      </a:solidFill>
      <a:round/>
    </a:ln>
    <a:effectLst/>
  </c:spPr>
  <c:txPr>
    <a:bodyPr/>
    <a:lstStyle/>
    <a:p>
      <a:pPr>
        <a:defRPr>
          <a:solidFill>
            <a:schemeClr val="tx1"/>
          </a:solidFill>
        </a:defRPr>
      </a:pPr>
      <a:endParaRPr lang="en-US"/>
    </a:p>
  </c:txPr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r>
              <a:rPr lang="en-US" i="1"/>
              <a:t>Checkout Time Range Chart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'5'!$G$207</c:f>
              <c:strCache>
                <c:ptCount val="1"/>
                <c:pt idx="0">
                  <c:v>R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squar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val>
            <c:numRef>
              <c:f>'5'!$G$208:$G$223</c:f>
              <c:numCache>
                <c:formatCode>0.0</c:formatCode>
                <c:ptCount val="16"/>
                <c:pt idx="0">
                  <c:v>0.70000000000000062</c:v>
                </c:pt>
                <c:pt idx="1">
                  <c:v>1</c:v>
                </c:pt>
                <c:pt idx="2">
                  <c:v>0.5</c:v>
                </c:pt>
                <c:pt idx="3">
                  <c:v>1.3</c:v>
                </c:pt>
                <c:pt idx="4">
                  <c:v>0.9</c:v>
                </c:pt>
                <c:pt idx="5">
                  <c:v>0.60000000000000064</c:v>
                </c:pt>
                <c:pt idx="6">
                  <c:v>0.4</c:v>
                </c:pt>
                <c:pt idx="7">
                  <c:v>0.9</c:v>
                </c:pt>
                <c:pt idx="8">
                  <c:v>0.8</c:v>
                </c:pt>
                <c:pt idx="9">
                  <c:v>1.2</c:v>
                </c:pt>
                <c:pt idx="10">
                  <c:v>0.5</c:v>
                </c:pt>
                <c:pt idx="11">
                  <c:v>0.30000000000000032</c:v>
                </c:pt>
                <c:pt idx="12">
                  <c:v>0.4</c:v>
                </c:pt>
                <c:pt idx="13">
                  <c:v>0.9</c:v>
                </c:pt>
                <c:pt idx="14">
                  <c:v>0.70000000000000062</c:v>
                </c:pt>
                <c:pt idx="15">
                  <c:v>1.9000000000000001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53F6-4B9A-B3C4-BABE3FE7E774}"/>
            </c:ext>
          </c:extLst>
        </c:ser>
        <c:ser>
          <c:idx val="1"/>
          <c:order val="1"/>
          <c:tx>
            <c:strRef>
              <c:f>'5'!$H$207</c:f>
              <c:strCache>
                <c:ptCount val="1"/>
                <c:pt idx="0">
                  <c:v>R-Bar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val>
            <c:numRef>
              <c:f>'5'!$H$208:$H$223</c:f>
              <c:numCache>
                <c:formatCode>0.0</c:formatCode>
                <c:ptCount val="16"/>
                <c:pt idx="0">
                  <c:v>0.78750000000000009</c:v>
                </c:pt>
                <c:pt idx="1">
                  <c:v>0.78750000000000009</c:v>
                </c:pt>
                <c:pt idx="2">
                  <c:v>0.78750000000000009</c:v>
                </c:pt>
                <c:pt idx="3">
                  <c:v>0.78750000000000009</c:v>
                </c:pt>
                <c:pt idx="4">
                  <c:v>0.78750000000000009</c:v>
                </c:pt>
                <c:pt idx="5">
                  <c:v>0.78750000000000009</c:v>
                </c:pt>
                <c:pt idx="6">
                  <c:v>0.78750000000000009</c:v>
                </c:pt>
                <c:pt idx="7">
                  <c:v>0.78750000000000009</c:v>
                </c:pt>
                <c:pt idx="8">
                  <c:v>0.78750000000000009</c:v>
                </c:pt>
                <c:pt idx="9">
                  <c:v>0.78750000000000009</c:v>
                </c:pt>
                <c:pt idx="10">
                  <c:v>0.78750000000000009</c:v>
                </c:pt>
                <c:pt idx="11">
                  <c:v>0.78750000000000009</c:v>
                </c:pt>
                <c:pt idx="12">
                  <c:v>0.78750000000000009</c:v>
                </c:pt>
                <c:pt idx="13">
                  <c:v>0.78750000000000009</c:v>
                </c:pt>
                <c:pt idx="14">
                  <c:v>0.78750000000000009</c:v>
                </c:pt>
                <c:pt idx="15">
                  <c:v>0.78750000000000009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53F6-4B9A-B3C4-BABE3FE7E774}"/>
            </c:ext>
          </c:extLst>
        </c:ser>
        <c:ser>
          <c:idx val="2"/>
          <c:order val="2"/>
          <c:tx>
            <c:strRef>
              <c:f>'5'!$I$207</c:f>
              <c:strCache>
                <c:ptCount val="1"/>
                <c:pt idx="0">
                  <c:v>UCLR</c:v>
                </c:pt>
              </c:strCache>
            </c:strRef>
          </c:tx>
          <c:spPr>
            <a:ln w="28575" cap="rnd">
              <a:solidFill>
                <a:srgbClr val="FF0000"/>
              </a:solidFill>
              <a:round/>
            </a:ln>
            <a:effectLst/>
          </c:spPr>
          <c:marker>
            <c:symbol val="none"/>
          </c:marker>
          <c:val>
            <c:numRef>
              <c:f>'5'!$I$208:$I$223</c:f>
              <c:numCache>
                <c:formatCode>0.0</c:formatCode>
                <c:ptCount val="16"/>
                <c:pt idx="0">
                  <c:v>1.248187500000002</c:v>
                </c:pt>
                <c:pt idx="1">
                  <c:v>1.248187500000002</c:v>
                </c:pt>
                <c:pt idx="2">
                  <c:v>1.248187500000002</c:v>
                </c:pt>
                <c:pt idx="3">
                  <c:v>1.248187500000002</c:v>
                </c:pt>
                <c:pt idx="4">
                  <c:v>1.248187500000002</c:v>
                </c:pt>
                <c:pt idx="5">
                  <c:v>1.248187500000002</c:v>
                </c:pt>
                <c:pt idx="6">
                  <c:v>1.248187500000002</c:v>
                </c:pt>
                <c:pt idx="7">
                  <c:v>1.248187500000002</c:v>
                </c:pt>
                <c:pt idx="8">
                  <c:v>1.248187500000002</c:v>
                </c:pt>
                <c:pt idx="9">
                  <c:v>1.248187500000002</c:v>
                </c:pt>
                <c:pt idx="10">
                  <c:v>1.248187500000002</c:v>
                </c:pt>
                <c:pt idx="11">
                  <c:v>1.248187500000002</c:v>
                </c:pt>
                <c:pt idx="12">
                  <c:v>1.248187500000002</c:v>
                </c:pt>
                <c:pt idx="13">
                  <c:v>1.248187500000002</c:v>
                </c:pt>
                <c:pt idx="14">
                  <c:v>1.248187500000002</c:v>
                </c:pt>
                <c:pt idx="15">
                  <c:v>1.248187500000002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53F6-4B9A-B3C4-BABE3FE7E774}"/>
            </c:ext>
          </c:extLst>
        </c:ser>
        <c:ser>
          <c:idx val="3"/>
          <c:order val="3"/>
          <c:tx>
            <c:strRef>
              <c:f>'5'!$J$207</c:f>
              <c:strCache>
                <c:ptCount val="1"/>
                <c:pt idx="0">
                  <c:v>LCLR</c:v>
                </c:pt>
              </c:strCache>
            </c:strRef>
          </c:tx>
          <c:spPr>
            <a:ln w="28575" cap="rnd">
              <a:solidFill>
                <a:srgbClr val="FF0000"/>
              </a:solidFill>
              <a:round/>
            </a:ln>
            <a:effectLst/>
          </c:spPr>
          <c:marker>
            <c:symbol val="none"/>
          </c:marker>
          <c:val>
            <c:numRef>
              <c:f>'5'!$J$208:$J$223</c:f>
              <c:numCache>
                <c:formatCode>0.00</c:formatCode>
                <c:ptCount val="16"/>
                <c:pt idx="0">
                  <c:v>0.326812500000001</c:v>
                </c:pt>
                <c:pt idx="1">
                  <c:v>0.326812500000001</c:v>
                </c:pt>
                <c:pt idx="2">
                  <c:v>0.326812500000001</c:v>
                </c:pt>
                <c:pt idx="3">
                  <c:v>0.326812500000001</c:v>
                </c:pt>
                <c:pt idx="4">
                  <c:v>0.326812500000001</c:v>
                </c:pt>
                <c:pt idx="5">
                  <c:v>0.326812500000001</c:v>
                </c:pt>
                <c:pt idx="6">
                  <c:v>0.326812500000001</c:v>
                </c:pt>
                <c:pt idx="7">
                  <c:v>0.326812500000001</c:v>
                </c:pt>
                <c:pt idx="8">
                  <c:v>0.326812500000001</c:v>
                </c:pt>
                <c:pt idx="9">
                  <c:v>0.326812500000001</c:v>
                </c:pt>
                <c:pt idx="10">
                  <c:v>0.326812500000001</c:v>
                </c:pt>
                <c:pt idx="11">
                  <c:v>0.326812500000001</c:v>
                </c:pt>
                <c:pt idx="12">
                  <c:v>0.326812500000001</c:v>
                </c:pt>
                <c:pt idx="13">
                  <c:v>0.326812500000001</c:v>
                </c:pt>
                <c:pt idx="14">
                  <c:v>0.326812500000001</c:v>
                </c:pt>
                <c:pt idx="15">
                  <c:v>0.326812500000001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3-53F6-4B9A-B3C4-BABE3FE7E77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35542144"/>
        <c:axId val="335543680"/>
      </c:lineChart>
      <c:catAx>
        <c:axId val="33554214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35543680"/>
        <c:crosses val="autoZero"/>
        <c:auto val="1"/>
        <c:lblAlgn val="ctr"/>
        <c:lblOffset val="100"/>
        <c:noMultiLvlLbl val="0"/>
      </c:catAx>
      <c:valAx>
        <c:axId val="33554368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3554214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15875" cap="flat" cmpd="sng" algn="ctr">
      <a:solidFill>
        <a:schemeClr val="tx1"/>
      </a:solidFill>
      <a:round/>
    </a:ln>
    <a:effectLst/>
  </c:spPr>
  <c:txPr>
    <a:bodyPr/>
    <a:lstStyle/>
    <a:p>
      <a:pPr>
        <a:defRPr>
          <a:solidFill>
            <a:schemeClr val="tx1"/>
          </a:solidFill>
        </a:defRPr>
      </a:pPr>
      <a:endParaRPr lang="en-US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178D9E-D388-4AFC-A87C-020F53ED7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College Word template</Template>
  <TotalTime>0</TotalTime>
  <Pages>22</Pages>
  <Words>923</Words>
  <Characters>5267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Coastal Carolina University</Company>
  <LinksUpToDate>false</LinksUpToDate>
  <CharactersWithSpaces>6178</CharactersWithSpaces>
  <SharedDoc>false</SharedDoc>
  <HLinks>
    <vt:vector size="6" baseType="variant">
      <vt:variant>
        <vt:i4>2556018</vt:i4>
      </vt:variant>
      <vt:variant>
        <vt:i4>0</vt:i4>
      </vt:variant>
      <vt:variant>
        <vt:i4>0</vt:i4>
      </vt:variant>
      <vt:variant>
        <vt:i4>5</vt:i4>
      </vt:variant>
      <vt:variant>
        <vt:lpwstr>http://www.newsweek.com/suspicions-and-spies-silicon-valley-109827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 harris</dc:creator>
  <cp:lastModifiedBy>SageUser</cp:lastModifiedBy>
  <cp:revision>2</cp:revision>
  <dcterms:created xsi:type="dcterms:W3CDTF">2017-02-23T22:26:00Z</dcterms:created>
  <dcterms:modified xsi:type="dcterms:W3CDTF">2017-02-23T22:26:00Z</dcterms:modified>
</cp:coreProperties>
</file>